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972C8" w14:textId="77777777" w:rsidR="0095123E" w:rsidRDefault="0095123E">
      <w:pPr>
        <w:autoSpaceDE w:val="0"/>
        <w:autoSpaceDN w:val="0"/>
        <w:spacing w:after="78" w:line="220" w:lineRule="exact"/>
      </w:pPr>
    </w:p>
    <w:p w14:paraId="41055F1D" w14:textId="77777777" w:rsidR="0095123E" w:rsidRPr="007D21DA" w:rsidRDefault="00000000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061EAA24" w14:textId="77777777" w:rsidR="0095123E" w:rsidRPr="007D21DA" w:rsidRDefault="00000000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14:paraId="6171C8F2" w14:textId="2F6CB4BA" w:rsidR="0095123E" w:rsidRPr="007D21DA" w:rsidRDefault="00000000">
      <w:pPr>
        <w:autoSpaceDE w:val="0"/>
        <w:autoSpaceDN w:val="0"/>
        <w:spacing w:before="670" w:after="0" w:line="230" w:lineRule="auto"/>
        <w:ind w:right="274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7D21DA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>
        <w:rPr>
          <w:rFonts w:ascii="Times New Roman" w:eastAsia="Times New Roman" w:hAnsi="Times New Roman"/>
          <w:color w:val="000000"/>
          <w:sz w:val="24"/>
        </w:rPr>
        <w:t>Кизилюртовский район</w:t>
      </w:r>
      <w:r w:rsidR="007D21DA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14:paraId="6536C9A6" w14:textId="77777777" w:rsidR="0095123E" w:rsidRDefault="00000000">
      <w:pPr>
        <w:autoSpaceDE w:val="0"/>
        <w:autoSpaceDN w:val="0"/>
        <w:spacing w:before="670" w:after="1376" w:line="230" w:lineRule="auto"/>
        <w:ind w:right="313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Новочиркейская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22"/>
        <w:gridCol w:w="3500"/>
        <w:gridCol w:w="3380"/>
      </w:tblGrid>
      <w:tr w:rsidR="0095123E" w14:paraId="54E83E87" w14:textId="77777777">
        <w:trPr>
          <w:trHeight w:hRule="exact" w:val="274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01E2C810" w14:textId="77777777" w:rsidR="0095123E" w:rsidRDefault="00000000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7421D0B8" w14:textId="77777777" w:rsidR="0095123E" w:rsidRDefault="00000000">
            <w:pPr>
              <w:autoSpaceDE w:val="0"/>
              <w:autoSpaceDN w:val="0"/>
              <w:spacing w:before="4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50512AEA" w14:textId="77777777" w:rsidR="0095123E" w:rsidRDefault="00000000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95123E" w14:paraId="57D5A5CF" w14:textId="77777777">
        <w:trPr>
          <w:trHeight w:hRule="exact" w:val="2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6CB3B3FB" w14:textId="77777777" w:rsidR="0095123E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450C9673" w14:textId="77777777" w:rsidR="0095123E" w:rsidRDefault="00000000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0EF493C5" w14:textId="77777777" w:rsidR="0095123E" w:rsidRDefault="00000000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95123E" w14:paraId="56612C17" w14:textId="77777777">
        <w:trPr>
          <w:trHeight w:hRule="exact" w:val="4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3A46EDB6" w14:textId="77777777" w:rsidR="0095123E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14:paraId="4E1A2E17" w14:textId="77777777" w:rsidR="0095123E" w:rsidRDefault="00000000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14:paraId="5D67136D" w14:textId="77777777" w:rsidR="0095123E" w:rsidRDefault="00000000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______________Гаджиева.У.И.</w:t>
            </w:r>
          </w:p>
        </w:tc>
      </w:tr>
      <w:tr w:rsidR="0095123E" w14:paraId="3731D1C7" w14:textId="77777777">
        <w:trPr>
          <w:trHeight w:hRule="exact" w:val="116"/>
        </w:trPr>
        <w:tc>
          <w:tcPr>
            <w:tcW w:w="3122" w:type="dxa"/>
            <w:vMerge w:val="restart"/>
            <w:tcMar>
              <w:left w:w="0" w:type="dxa"/>
              <w:right w:w="0" w:type="dxa"/>
            </w:tcMar>
          </w:tcPr>
          <w:p w14:paraId="68E552FB" w14:textId="77777777" w:rsidR="0095123E" w:rsidRDefault="00000000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 .</w:t>
            </w:r>
          </w:p>
        </w:tc>
        <w:tc>
          <w:tcPr>
            <w:tcW w:w="3427" w:type="dxa"/>
            <w:vMerge/>
          </w:tcPr>
          <w:p w14:paraId="40AD6537" w14:textId="77777777" w:rsidR="0095123E" w:rsidRDefault="0095123E"/>
        </w:tc>
        <w:tc>
          <w:tcPr>
            <w:tcW w:w="3427" w:type="dxa"/>
            <w:vMerge/>
          </w:tcPr>
          <w:p w14:paraId="5710B663" w14:textId="77777777" w:rsidR="0095123E" w:rsidRDefault="0095123E"/>
        </w:tc>
      </w:tr>
      <w:tr w:rsidR="0095123E" w14:paraId="09D7CC70" w14:textId="77777777">
        <w:trPr>
          <w:trHeight w:hRule="exact" w:val="304"/>
        </w:trPr>
        <w:tc>
          <w:tcPr>
            <w:tcW w:w="3427" w:type="dxa"/>
            <w:vMerge/>
          </w:tcPr>
          <w:p w14:paraId="0D4982A8" w14:textId="77777777" w:rsidR="0095123E" w:rsidRDefault="0095123E"/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582625D2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4A85CB5F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95123E" w14:paraId="33DC9644" w14:textId="77777777">
        <w:trPr>
          <w:trHeight w:hRule="exact" w:val="3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36CA9EC2" w14:textId="77777777" w:rsidR="0095123E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14:paraId="1639498D" w14:textId="77777777" w:rsidR="0095123E" w:rsidRDefault="00000000">
            <w:pPr>
              <w:autoSpaceDE w:val="0"/>
              <w:autoSpaceDN w:val="0"/>
              <w:spacing w:before="194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14:paraId="2EC76E3B" w14:textId="77777777" w:rsidR="0095123E" w:rsidRDefault="00000000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95123E" w14:paraId="79E71015" w14:textId="77777777">
        <w:trPr>
          <w:trHeight w:hRule="exact" w:val="384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307D7776" w14:textId="77777777" w:rsidR="0095123E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27" w:type="dxa"/>
            <w:vMerge/>
          </w:tcPr>
          <w:p w14:paraId="585CABA7" w14:textId="77777777" w:rsidR="0095123E" w:rsidRDefault="0095123E"/>
        </w:tc>
        <w:tc>
          <w:tcPr>
            <w:tcW w:w="3427" w:type="dxa"/>
            <w:vMerge/>
          </w:tcPr>
          <w:p w14:paraId="763211F0" w14:textId="77777777" w:rsidR="0095123E" w:rsidRDefault="0095123E"/>
        </w:tc>
      </w:tr>
    </w:tbl>
    <w:p w14:paraId="3060E50C" w14:textId="77777777" w:rsidR="0095123E" w:rsidRDefault="00000000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14:paraId="103FDB19" w14:textId="77777777" w:rsidR="0095123E" w:rsidRDefault="00000000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2470395)</w:t>
      </w:r>
    </w:p>
    <w:p w14:paraId="7CC50A79" w14:textId="77777777" w:rsidR="0095123E" w:rsidRDefault="00000000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14:paraId="2E2FAD3C" w14:textId="77777777" w:rsidR="0095123E" w:rsidRDefault="00000000">
      <w:pPr>
        <w:autoSpaceDE w:val="0"/>
        <w:autoSpaceDN w:val="0"/>
        <w:spacing w:before="70" w:after="0" w:line="230" w:lineRule="auto"/>
        <w:ind w:right="4240"/>
        <w:jc w:val="right"/>
      </w:pPr>
      <w:r>
        <w:rPr>
          <w:rFonts w:ascii="Times New Roman" w:eastAsia="Times New Roman" w:hAnsi="Times New Roman"/>
          <w:color w:val="000000"/>
          <w:sz w:val="24"/>
        </w:rPr>
        <w:t>«Математика»</w:t>
      </w:r>
    </w:p>
    <w:p w14:paraId="76159236" w14:textId="77777777" w:rsidR="0095123E" w:rsidRDefault="00000000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14:paraId="34972365" w14:textId="77777777" w:rsidR="0095123E" w:rsidRDefault="00000000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14:paraId="2535A43F" w14:textId="77777777" w:rsidR="0095123E" w:rsidRDefault="00000000">
      <w:pPr>
        <w:autoSpaceDE w:val="0"/>
        <w:autoSpaceDN w:val="0"/>
        <w:spacing w:before="2112" w:after="0" w:line="230" w:lineRule="auto"/>
        <w:ind w:right="2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Гамзатова Зухра Багаудиновна</w:t>
      </w:r>
    </w:p>
    <w:p w14:paraId="15EAD477" w14:textId="77777777" w:rsidR="0095123E" w:rsidRDefault="00000000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14:paraId="6CE588F5" w14:textId="77777777" w:rsidR="0095123E" w:rsidRDefault="0095123E">
      <w:pPr>
        <w:sectPr w:rsidR="0095123E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</w:p>
    <w:p w14:paraId="3CC413E4" w14:textId="77777777" w:rsidR="0095123E" w:rsidRDefault="0095123E">
      <w:pPr>
        <w:autoSpaceDE w:val="0"/>
        <w:autoSpaceDN w:val="0"/>
        <w:spacing w:after="78" w:line="220" w:lineRule="exact"/>
      </w:pPr>
    </w:p>
    <w:p w14:paraId="493BF974" w14:textId="77777777" w:rsidR="0095123E" w:rsidRDefault="00000000">
      <w:pPr>
        <w:autoSpaceDE w:val="0"/>
        <w:autoSpaceDN w:val="0"/>
        <w:spacing w:after="0" w:line="230" w:lineRule="auto"/>
        <w:ind w:right="3426"/>
        <w:jc w:val="right"/>
      </w:pPr>
      <w:r>
        <w:rPr>
          <w:rFonts w:ascii="Times New Roman" w:eastAsia="Times New Roman" w:hAnsi="Times New Roman"/>
          <w:color w:val="000000"/>
          <w:sz w:val="24"/>
        </w:rPr>
        <w:t>Новый Чиркей 2022</w:t>
      </w:r>
    </w:p>
    <w:p w14:paraId="1CDDB900" w14:textId="77777777" w:rsidR="0095123E" w:rsidRDefault="0095123E">
      <w:pPr>
        <w:sectPr w:rsidR="0095123E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010EF106" w14:textId="77777777" w:rsidR="0095123E" w:rsidRDefault="0095123E">
      <w:pPr>
        <w:autoSpaceDE w:val="0"/>
        <w:autoSpaceDN w:val="0"/>
        <w:spacing w:after="78" w:line="220" w:lineRule="exact"/>
      </w:pPr>
    </w:p>
    <w:p w14:paraId="35411340" w14:textId="77777777" w:rsidR="0095123E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14:paraId="1C8C4E34" w14:textId="77777777" w:rsidR="0095123E" w:rsidRPr="007D21DA" w:rsidRDefault="00000000">
      <w:pPr>
        <w:autoSpaceDE w:val="0"/>
        <w:autoSpaceDN w:val="0"/>
        <w:spacing w:before="346" w:after="0"/>
        <w:ind w:firstLine="18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14:paraId="4DA0D899" w14:textId="77777777" w:rsidR="0095123E" w:rsidRPr="007D21DA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14:paraId="2EA25484" w14:textId="77777777" w:rsidR="0095123E" w:rsidRPr="007D21DA" w:rsidRDefault="00000000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14:paraId="24910F8A" w14:textId="77777777" w:rsidR="0095123E" w:rsidRPr="007D21DA" w:rsidRDefault="00000000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14:paraId="6C0DF4D3" w14:textId="77777777" w:rsidR="0095123E" w:rsidRPr="007D21DA" w:rsidRDefault="00000000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14:paraId="6E763EBB" w14:textId="77777777" w:rsidR="0095123E" w:rsidRPr="007D21DA" w:rsidRDefault="00000000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proofErr w:type="spellStart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целое</w:t>
      </w:r>
      <w:proofErr w:type="gramStart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больше</w:t>
      </w:r>
      <w:proofErr w:type="spellEnd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-меньше», «равно-неравно», «порядок»), смысла арифметических действий,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14:paraId="49518458" w14:textId="77777777" w:rsidR="0095123E" w:rsidRPr="007D21DA" w:rsidRDefault="00000000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</w:t>
      </w:r>
      <w:proofErr w:type="gramStart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аргументацию,  различать</w:t>
      </w:r>
      <w:proofErr w:type="gramEnd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 верные (истинные) и неверные (ложные) утверждения, вести поиск информации (примеров, оснований для упорядочения, вариантов и др.). </w:t>
      </w:r>
    </w:p>
    <w:p w14:paraId="574EF9E9" w14:textId="77777777" w:rsidR="0095123E" w:rsidRPr="007D21DA" w:rsidRDefault="00000000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математических терминах и понятиях; </w:t>
      </w:r>
      <w:proofErr w:type="gramStart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прочных  навыков</w:t>
      </w:r>
      <w:proofErr w:type="gramEnd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 использования математических знаний в повседневной жизни.</w:t>
      </w:r>
    </w:p>
    <w:p w14:paraId="0BD64699" w14:textId="77777777" w:rsidR="0095123E" w:rsidRPr="007D21DA" w:rsidRDefault="00000000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14:paraId="365F2516" w14:textId="77777777" w:rsidR="0095123E" w:rsidRPr="007D21DA" w:rsidRDefault="00000000">
      <w:pPr>
        <w:autoSpaceDE w:val="0"/>
        <w:autoSpaceDN w:val="0"/>
        <w:spacing w:before="178" w:after="0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</w:t>
      </w:r>
      <w:proofErr w:type="gramStart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процессов  и</w:t>
      </w:r>
      <w:proofErr w:type="gramEnd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14:paraId="7B1E9E19" w14:textId="77777777" w:rsidR="0095123E" w:rsidRPr="007D21DA" w:rsidRDefault="00000000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14:paraId="60A40E81" w14:textId="77777777" w:rsidR="0095123E" w:rsidRPr="007D21DA" w:rsidRDefault="00000000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</w:p>
    <w:p w14:paraId="10CD5A96" w14:textId="77777777" w:rsidR="0095123E" w:rsidRPr="007D21DA" w:rsidRDefault="0095123E">
      <w:pPr>
        <w:rPr>
          <w:lang w:val="ru-RU"/>
        </w:rPr>
        <w:sectPr w:rsidR="0095123E" w:rsidRPr="007D21DA"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docGrid w:linePitch="360"/>
        </w:sectPr>
      </w:pPr>
    </w:p>
    <w:p w14:paraId="3118D94D" w14:textId="77777777" w:rsidR="0095123E" w:rsidRPr="007D21DA" w:rsidRDefault="0095123E">
      <w:pPr>
        <w:autoSpaceDE w:val="0"/>
        <w:autoSpaceDN w:val="0"/>
        <w:spacing w:after="66" w:line="220" w:lineRule="exact"/>
        <w:rPr>
          <w:lang w:val="ru-RU"/>
        </w:rPr>
      </w:pPr>
    </w:p>
    <w:p w14:paraId="21552A47" w14:textId="77777777" w:rsidR="0095123E" w:rsidRPr="007D21DA" w:rsidRDefault="00000000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14:paraId="5B43AE52" w14:textId="77777777" w:rsidR="0095123E" w:rsidRPr="007D21DA" w:rsidRDefault="00000000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</w:t>
      </w:r>
      <w:proofErr w:type="gramStart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и  закономерности</w:t>
      </w:r>
      <w:proofErr w:type="gramEnd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14:paraId="4E837966" w14:textId="77777777" w:rsidR="0095123E" w:rsidRPr="007D21DA" w:rsidRDefault="0000000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14:paraId="24D51054" w14:textId="77777777" w:rsidR="0095123E" w:rsidRPr="007D21DA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1 классе отводится 4 часа в неделю, всего 132 часа.</w:t>
      </w:r>
    </w:p>
    <w:p w14:paraId="1CE02AED" w14:textId="77777777" w:rsidR="0095123E" w:rsidRPr="007D21DA" w:rsidRDefault="0095123E">
      <w:pPr>
        <w:rPr>
          <w:lang w:val="ru-RU"/>
        </w:rPr>
        <w:sectPr w:rsidR="0095123E" w:rsidRPr="007D21DA">
          <w:pgSz w:w="11900" w:h="16840"/>
          <w:pgMar w:top="286" w:right="828" w:bottom="1440" w:left="666" w:header="720" w:footer="720" w:gutter="0"/>
          <w:cols w:space="720" w:equalWidth="0">
            <w:col w:w="10406" w:space="0"/>
          </w:cols>
          <w:docGrid w:linePitch="360"/>
        </w:sectPr>
      </w:pPr>
    </w:p>
    <w:p w14:paraId="5EDB99B7" w14:textId="77777777" w:rsidR="0095123E" w:rsidRPr="007D21DA" w:rsidRDefault="0095123E">
      <w:pPr>
        <w:autoSpaceDE w:val="0"/>
        <w:autoSpaceDN w:val="0"/>
        <w:spacing w:after="78" w:line="220" w:lineRule="exact"/>
        <w:rPr>
          <w:lang w:val="ru-RU"/>
        </w:rPr>
      </w:pPr>
    </w:p>
    <w:p w14:paraId="29A4F698" w14:textId="77777777" w:rsidR="0095123E" w:rsidRPr="007D21DA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3894FB63" w14:textId="77777777" w:rsidR="0095123E" w:rsidRPr="007D21DA" w:rsidRDefault="00000000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обучения в программе представлено разделами: «Числа и </w:t>
      </w:r>
      <w:proofErr w:type="spellStart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величины</w:t>
      </w:r>
      <w:proofErr w:type="gramStart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Арифметические</w:t>
      </w:r>
      <w:proofErr w:type="spellEnd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действия», «Текстовые задачи», «Пространственные отношения и геометрические фигуры», «Математическая информация».</w:t>
      </w:r>
    </w:p>
    <w:p w14:paraId="467CDA75" w14:textId="77777777" w:rsidR="0095123E" w:rsidRPr="007D21DA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 w:rsidRPr="007D21DA">
        <w:rPr>
          <w:lang w:val="ru-RU"/>
        </w:rPr>
        <w:br/>
      </w: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3ED59E02" w14:textId="77777777" w:rsidR="0095123E" w:rsidRPr="007D21DA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Числа в пределах 20: чтение, запись, сравнение.  Однозначные и двузначные числа. Увеличение (уменьшение) числа на несколько единиц.</w:t>
      </w:r>
    </w:p>
    <w:p w14:paraId="241B94F6" w14:textId="77777777" w:rsidR="0095123E" w:rsidRPr="007D21DA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14:paraId="512E59DD" w14:textId="77777777" w:rsidR="0095123E" w:rsidRPr="007D21DA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 w:rsidRPr="007D21DA">
        <w:rPr>
          <w:lang w:val="ru-RU"/>
        </w:rPr>
        <w:br/>
      </w: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14:paraId="7A3A4B79" w14:textId="77777777" w:rsidR="0095123E" w:rsidRPr="007D21DA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 w:rsidRPr="007D21DA">
        <w:rPr>
          <w:lang w:val="ru-RU"/>
        </w:rPr>
        <w:br/>
      </w: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296E5925" w14:textId="77777777" w:rsidR="0095123E" w:rsidRPr="007D21DA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 w:rsidRPr="007D21DA">
        <w:rPr>
          <w:lang w:val="ru-RU"/>
        </w:rPr>
        <w:br/>
      </w: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14:paraId="095EA168" w14:textId="77777777" w:rsidR="0095123E" w:rsidRPr="007D21DA" w:rsidRDefault="0000000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14:paraId="0E62D8C5" w14:textId="77777777" w:rsidR="0095123E" w:rsidRPr="007D21DA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информация </w:t>
      </w:r>
      <w:r w:rsidRPr="007D21DA">
        <w:rPr>
          <w:lang w:val="ru-RU"/>
        </w:rPr>
        <w:br/>
      </w: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14:paraId="0122A3B6" w14:textId="77777777" w:rsidR="0095123E" w:rsidRPr="007D21DA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Закономерность в ряду заданных объектов: её обнаружение, продолжение ряда.</w:t>
      </w:r>
    </w:p>
    <w:p w14:paraId="28EF1BB1" w14:textId="77777777" w:rsidR="0095123E" w:rsidRPr="007D21DA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78060CF8" w14:textId="77777777" w:rsidR="0095123E" w:rsidRPr="007D21DA" w:rsidRDefault="00000000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14:paraId="1B2C903A" w14:textId="77777777" w:rsidR="0095123E" w:rsidRPr="007D21DA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Двух-</w:t>
      </w:r>
      <w:proofErr w:type="spellStart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трёхшаговые</w:t>
      </w:r>
      <w:proofErr w:type="spellEnd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 инструкции, связанные с вычислением, измерением длины, изображением геометрической фигуры.</w:t>
      </w:r>
    </w:p>
    <w:p w14:paraId="17A5C230" w14:textId="77777777" w:rsidR="0095123E" w:rsidRPr="007D21DA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14:paraId="4D1758FE" w14:textId="77777777" w:rsidR="0095123E" w:rsidRPr="007D21DA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D21DA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14:paraId="13BDF2E6" w14:textId="77777777" w:rsidR="0095123E" w:rsidRPr="007D21DA" w:rsidRDefault="0000000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объекты (числа, величины) в окружающем мире; </w:t>
      </w:r>
    </w:p>
    <w:p w14:paraId="791C273C" w14:textId="77777777" w:rsidR="0095123E" w:rsidRPr="007D21DA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14:paraId="481A2627" w14:textId="77777777" w:rsidR="0095123E" w:rsidRPr="007D21DA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назначение и необходимость использования величин в жизни; </w:t>
      </w:r>
    </w:p>
    <w:p w14:paraId="2E367BAA" w14:textId="77777777" w:rsidR="0095123E" w:rsidRPr="007D21DA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14:paraId="7B32E5E5" w14:textId="77777777" w:rsidR="0095123E" w:rsidRPr="007D21DA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объекта, два числа; распределять объекты на группы по заданному</w:t>
      </w:r>
    </w:p>
    <w:p w14:paraId="6AAA8AC9" w14:textId="77777777" w:rsidR="0095123E" w:rsidRPr="007D21DA" w:rsidRDefault="0095123E">
      <w:pPr>
        <w:rPr>
          <w:lang w:val="ru-RU"/>
        </w:rPr>
        <w:sectPr w:rsidR="0095123E" w:rsidRPr="007D21DA">
          <w:pgSz w:w="11900" w:h="16840"/>
          <w:pgMar w:top="298" w:right="650" w:bottom="41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B9B1FF5" w14:textId="77777777" w:rsidR="0095123E" w:rsidRPr="007D21DA" w:rsidRDefault="0095123E">
      <w:pPr>
        <w:autoSpaceDE w:val="0"/>
        <w:autoSpaceDN w:val="0"/>
        <w:spacing w:after="66" w:line="220" w:lineRule="exact"/>
        <w:rPr>
          <w:lang w:val="ru-RU"/>
        </w:rPr>
      </w:pPr>
    </w:p>
    <w:p w14:paraId="7925B2CC" w14:textId="77777777" w:rsidR="0095123E" w:rsidRPr="007D21DA" w:rsidRDefault="00000000">
      <w:pPr>
        <w:autoSpaceDE w:val="0"/>
        <w:autoSpaceDN w:val="0"/>
        <w:spacing w:after="0" w:line="329" w:lineRule="auto"/>
        <w:ind w:left="240" w:right="7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основанию; </w:t>
      </w:r>
      <w:r w:rsidRPr="007D21DA">
        <w:rPr>
          <w:lang w:val="ru-RU"/>
        </w:rPr>
        <w:br/>
      </w:r>
      <w:proofErr w:type="gramStart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копировать</w:t>
      </w:r>
      <w:proofErr w:type="gramEnd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изученные фигуры, рисовать от руки по собственному замыслу; приводить примеры чисел, геометрических фигур;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вести порядковый и количественный счет (соблюдать последовательность).</w:t>
      </w:r>
    </w:p>
    <w:p w14:paraId="3649302D" w14:textId="77777777" w:rsidR="0095123E" w:rsidRPr="007D21DA" w:rsidRDefault="00000000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7D21DA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7D21DA">
        <w:rPr>
          <w:lang w:val="ru-RU"/>
        </w:rPr>
        <w:br/>
      </w:r>
      <w:proofErr w:type="gramStart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понимать</w:t>
      </w:r>
      <w:proofErr w:type="gramEnd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, что математические явления могут быть представлены с помощью разных средств: текст, числовая запись, таблица, рисунок, схема;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табличной форме.</w:t>
      </w:r>
    </w:p>
    <w:p w14:paraId="30C9EFC3" w14:textId="77777777" w:rsidR="0095123E" w:rsidRPr="007D21DA" w:rsidRDefault="00000000">
      <w:pPr>
        <w:autoSpaceDE w:val="0"/>
        <w:autoSpaceDN w:val="0"/>
        <w:spacing w:before="180" w:after="0" w:line="336" w:lineRule="auto"/>
        <w:ind w:left="240" w:right="288" w:hanging="240"/>
        <w:rPr>
          <w:lang w:val="ru-RU"/>
        </w:rPr>
      </w:pPr>
      <w:r w:rsidRPr="007D21DA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7D21DA">
        <w:rPr>
          <w:lang w:val="ru-RU"/>
        </w:rPr>
        <w:br/>
      </w:r>
      <w:proofErr w:type="gramStart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</w:t>
      </w:r>
      <w:proofErr w:type="gramEnd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 (описывать) число, геометрическую фигуру, последовательность из нескольких чисел, записанных по порядку;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описывать положение предмета в пространстве различать и использовать математические знаки;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предложения относительно заданного набора объектов.</w:t>
      </w:r>
    </w:p>
    <w:p w14:paraId="4DFFD545" w14:textId="77777777" w:rsidR="0095123E" w:rsidRPr="007D21DA" w:rsidRDefault="00000000">
      <w:pPr>
        <w:autoSpaceDE w:val="0"/>
        <w:autoSpaceDN w:val="0"/>
        <w:spacing w:before="178" w:after="0" w:line="350" w:lineRule="auto"/>
        <w:ind w:left="240" w:right="576" w:hanging="240"/>
        <w:rPr>
          <w:lang w:val="ru-RU"/>
        </w:rPr>
      </w:pPr>
      <w:r w:rsidRPr="007D21DA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7D21DA">
        <w:rPr>
          <w:lang w:val="ru-RU"/>
        </w:rPr>
        <w:br/>
      </w:r>
      <w:proofErr w:type="gramStart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принимать</w:t>
      </w:r>
      <w:proofErr w:type="gramEnd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учебную задачу, удерживать её в процессе деятельности;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14:paraId="6AA59234" w14:textId="77777777" w:rsidR="0095123E" w:rsidRPr="007D21DA" w:rsidRDefault="00000000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7D21DA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7D21DA">
        <w:rPr>
          <w:lang w:val="ru-RU"/>
        </w:rPr>
        <w:br/>
      </w:r>
      <w:proofErr w:type="gramStart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участвовать</w:t>
      </w:r>
      <w:proofErr w:type="gramEnd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 в парной работе с математическим материалом;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6CE6C26F" w14:textId="77777777" w:rsidR="0095123E" w:rsidRPr="007D21DA" w:rsidRDefault="0095123E">
      <w:pPr>
        <w:rPr>
          <w:lang w:val="ru-RU"/>
        </w:rPr>
        <w:sectPr w:rsidR="0095123E" w:rsidRPr="007D21DA">
          <w:pgSz w:w="11900" w:h="16840"/>
          <w:pgMar w:top="286" w:right="786" w:bottom="1440" w:left="846" w:header="720" w:footer="720" w:gutter="0"/>
          <w:cols w:space="720" w:equalWidth="0">
            <w:col w:w="10268" w:space="0"/>
          </w:cols>
          <w:docGrid w:linePitch="360"/>
        </w:sectPr>
      </w:pPr>
    </w:p>
    <w:p w14:paraId="6BBE0B97" w14:textId="77777777" w:rsidR="0095123E" w:rsidRPr="007D21DA" w:rsidRDefault="0095123E">
      <w:pPr>
        <w:autoSpaceDE w:val="0"/>
        <w:autoSpaceDN w:val="0"/>
        <w:spacing w:after="78" w:line="220" w:lineRule="exact"/>
        <w:rPr>
          <w:lang w:val="ru-RU"/>
        </w:rPr>
      </w:pPr>
    </w:p>
    <w:p w14:paraId="74CF9604" w14:textId="77777777" w:rsidR="0095123E" w:rsidRPr="007D21DA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5ABB0286" w14:textId="77777777" w:rsidR="0095123E" w:rsidRPr="007D21DA" w:rsidRDefault="00000000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535CBE3F" w14:textId="77777777" w:rsidR="0095123E" w:rsidRPr="007D21DA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27FB627C" w14:textId="77777777" w:rsidR="0095123E" w:rsidRPr="007D21DA" w:rsidRDefault="00000000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7D21DA">
        <w:rPr>
          <w:lang w:val="ru-RU"/>
        </w:rPr>
        <w:tab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14:paraId="71FE0297" w14:textId="77777777" w:rsidR="0095123E" w:rsidRPr="007D21DA" w:rsidRDefault="00000000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14:paraId="38B64900" w14:textId="77777777" w:rsidR="0095123E" w:rsidRPr="007D21DA" w:rsidRDefault="00000000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14:paraId="441B5F70" w14:textId="77777777" w:rsidR="0095123E" w:rsidRPr="007D21DA" w:rsidRDefault="00000000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69292EBE" w14:textId="77777777" w:rsidR="0095123E" w:rsidRPr="007D21DA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14:paraId="6BF30DCE" w14:textId="77777777" w:rsidR="0095123E" w:rsidRPr="007D21DA" w:rsidRDefault="0000000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14:paraId="66658F6B" w14:textId="77777777" w:rsidR="0095123E" w:rsidRPr="007D21DA" w:rsidRDefault="00000000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14:paraId="613BF82D" w14:textId="77777777" w:rsidR="0095123E" w:rsidRPr="007D21DA" w:rsidRDefault="00000000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14:paraId="54ACBD4C" w14:textId="77777777" w:rsidR="0095123E" w:rsidRPr="007D21DA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14:paraId="01E6FC7B" w14:textId="77777777" w:rsidR="0095123E" w:rsidRPr="007D21DA" w:rsidRDefault="00000000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1570B56E" w14:textId="77777777" w:rsidR="0095123E" w:rsidRPr="007D21DA" w:rsidRDefault="00000000">
      <w:pPr>
        <w:autoSpaceDE w:val="0"/>
        <w:autoSpaceDN w:val="0"/>
        <w:spacing w:before="324"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1FED0007" w14:textId="77777777" w:rsidR="0095123E" w:rsidRPr="007D21DA" w:rsidRDefault="00000000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6226C676" w14:textId="77777777" w:rsidR="0095123E" w:rsidRPr="007D21DA" w:rsidRDefault="00000000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proofErr w:type="gramStart"/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</w:t>
      </w:r>
      <w:proofErr w:type="gramEnd"/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</w:t>
      </w:r>
    </w:p>
    <w:p w14:paraId="0498865F" w14:textId="77777777" w:rsidR="0095123E" w:rsidRPr="007D21DA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D21DA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14:paraId="6A679465" w14:textId="77777777" w:rsidR="0095123E" w:rsidRPr="007D21DA" w:rsidRDefault="00000000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14:paraId="22B4D523" w14:textId="77777777" w:rsidR="0095123E" w:rsidRPr="007D21DA" w:rsidRDefault="00000000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14:paraId="0E616F84" w14:textId="77777777" w:rsidR="0095123E" w:rsidRPr="007D21DA" w:rsidRDefault="0000000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14:paraId="4AFFDF96" w14:textId="77777777" w:rsidR="0095123E" w:rsidRPr="007D21DA" w:rsidRDefault="00000000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55316604" w14:textId="77777777" w:rsidR="0095123E" w:rsidRPr="007D21DA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D21DA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14:paraId="63239033" w14:textId="77777777" w:rsidR="0095123E" w:rsidRPr="007D21DA" w:rsidRDefault="0095123E">
      <w:pPr>
        <w:rPr>
          <w:lang w:val="ru-RU"/>
        </w:rPr>
        <w:sectPr w:rsidR="0095123E" w:rsidRPr="007D21DA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65FF22E" w14:textId="77777777" w:rsidR="0095123E" w:rsidRPr="007D21DA" w:rsidRDefault="0095123E">
      <w:pPr>
        <w:autoSpaceDE w:val="0"/>
        <w:autoSpaceDN w:val="0"/>
        <w:spacing w:after="132" w:line="220" w:lineRule="exact"/>
        <w:rPr>
          <w:lang w:val="ru-RU"/>
        </w:rPr>
      </w:pPr>
    </w:p>
    <w:p w14:paraId="09DAC002" w14:textId="77777777" w:rsidR="0095123E" w:rsidRPr="007D21DA" w:rsidRDefault="00000000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14:paraId="2804B26B" w14:textId="77777777" w:rsidR="0095123E" w:rsidRPr="007D21DA" w:rsidRDefault="00000000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14:paraId="573D745B" w14:textId="77777777" w:rsidR="0095123E" w:rsidRPr="007D21DA" w:rsidRDefault="00000000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моделирование, перебор вариантов)</w:t>
      </w:r>
    </w:p>
    <w:p w14:paraId="6BA5BDD1" w14:textId="77777777" w:rsidR="0095123E" w:rsidRPr="007D21DA" w:rsidRDefault="00000000">
      <w:pPr>
        <w:autoSpaceDE w:val="0"/>
        <w:autoSpaceDN w:val="0"/>
        <w:spacing w:before="178"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3)  Работа с информацией:</w:t>
      </w:r>
    </w:p>
    <w:p w14:paraId="506FF74E" w14:textId="77777777" w:rsidR="0095123E" w:rsidRPr="007D21DA" w:rsidRDefault="00000000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14:paraId="726F5941" w14:textId="77777777" w:rsidR="0095123E" w:rsidRPr="007D21DA" w:rsidRDefault="00000000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14:paraId="34BFFE5C" w14:textId="77777777" w:rsidR="0095123E" w:rsidRPr="007D21DA" w:rsidRDefault="00000000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14:paraId="448DF10E" w14:textId="77777777" w:rsidR="0095123E" w:rsidRPr="007D21DA" w:rsidRDefault="00000000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14:paraId="14657391" w14:textId="77777777" w:rsidR="0095123E" w:rsidRPr="007D21DA" w:rsidRDefault="00000000">
      <w:pPr>
        <w:autoSpaceDE w:val="0"/>
        <w:autoSpaceDN w:val="0"/>
        <w:spacing w:before="178"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14:paraId="130F2E1D" w14:textId="77777777" w:rsidR="0095123E" w:rsidRPr="007D21DA" w:rsidRDefault="00000000">
      <w:pPr>
        <w:autoSpaceDE w:val="0"/>
        <w:autoSpaceDN w:val="0"/>
        <w:spacing w:before="298" w:after="0" w:line="230" w:lineRule="auto"/>
        <w:ind w:left="24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14:paraId="4868B6FF" w14:textId="77777777" w:rsidR="0095123E" w:rsidRPr="007D21DA" w:rsidRDefault="0000000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14:paraId="744131C5" w14:textId="77777777" w:rsidR="0095123E" w:rsidRPr="007D21DA" w:rsidRDefault="00000000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14:paraId="041F4A4E" w14:textId="77777777" w:rsidR="0095123E" w:rsidRPr="007D21DA" w:rsidRDefault="0000000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14:paraId="3F725001" w14:textId="77777777" w:rsidR="0095123E" w:rsidRPr="007D21DA" w:rsidRDefault="00000000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14:paraId="1F73FCA6" w14:textId="77777777" w:rsidR="0095123E" w:rsidRPr="007D21DA" w:rsidRDefault="00000000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3FB02E51" w14:textId="77777777" w:rsidR="0095123E" w:rsidRPr="007D21DA" w:rsidRDefault="00000000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64EDB43D" w14:textId="77777777" w:rsidR="0095123E" w:rsidRPr="007D21DA" w:rsidRDefault="00000000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алгоритмах: воспроизводить, дополнять, исправлять деформированные;</w:t>
      </w:r>
    </w:p>
    <w:p w14:paraId="0E2867B2" w14:textId="77777777" w:rsidR="0095123E" w:rsidRPr="007D21DA" w:rsidRDefault="00000000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</w:t>
      </w:r>
      <w:proofErr w:type="gramStart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; .</w:t>
      </w:r>
      <w:proofErr w:type="gramEnd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 составлять тексты заданий, аналогичные типовым изученным.</w:t>
      </w:r>
    </w:p>
    <w:p w14:paraId="3F1EE1D8" w14:textId="77777777" w:rsidR="0095123E" w:rsidRPr="007D21DA" w:rsidRDefault="00000000">
      <w:pPr>
        <w:autoSpaceDE w:val="0"/>
        <w:autoSpaceDN w:val="0"/>
        <w:spacing w:before="178"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14:paraId="1ECAEE91" w14:textId="77777777" w:rsidR="0095123E" w:rsidRPr="007D21DA" w:rsidRDefault="00000000">
      <w:pPr>
        <w:autoSpaceDE w:val="0"/>
        <w:autoSpaceDN w:val="0"/>
        <w:spacing w:before="190"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14:paraId="6A2EF502" w14:textId="77777777" w:rsidR="0095123E" w:rsidRPr="007D21DA" w:rsidRDefault="00000000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14:paraId="267A40BE" w14:textId="77777777" w:rsidR="0095123E" w:rsidRPr="007D21DA" w:rsidRDefault="00000000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14:paraId="3B128BE5" w14:textId="77777777" w:rsidR="0095123E" w:rsidRPr="007D21DA" w:rsidRDefault="00000000">
      <w:pPr>
        <w:autoSpaceDE w:val="0"/>
        <w:autoSpaceDN w:val="0"/>
        <w:spacing w:before="178"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14:paraId="518DA5FC" w14:textId="77777777" w:rsidR="0095123E" w:rsidRPr="007D21DA" w:rsidRDefault="00000000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14:paraId="42258D90" w14:textId="77777777" w:rsidR="0095123E" w:rsidRPr="007D21DA" w:rsidRDefault="0095123E">
      <w:pPr>
        <w:rPr>
          <w:lang w:val="ru-RU"/>
        </w:rPr>
        <w:sectPr w:rsidR="0095123E" w:rsidRPr="007D21DA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14:paraId="35B49F0F" w14:textId="77777777" w:rsidR="0095123E" w:rsidRPr="007D21DA" w:rsidRDefault="0095123E">
      <w:pPr>
        <w:autoSpaceDE w:val="0"/>
        <w:autoSpaceDN w:val="0"/>
        <w:spacing w:after="144" w:line="220" w:lineRule="exact"/>
        <w:rPr>
          <w:lang w:val="ru-RU"/>
        </w:rPr>
      </w:pPr>
    </w:p>
    <w:p w14:paraId="6D46E2CE" w14:textId="77777777" w:rsidR="0095123E" w:rsidRPr="007D21DA" w:rsidRDefault="00000000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14:paraId="5377E94D" w14:textId="77777777" w:rsidR="0095123E" w:rsidRPr="007D21DA" w:rsidRDefault="0000000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14:paraId="3A3E218A" w14:textId="77777777" w:rsidR="0095123E" w:rsidRPr="007D21DA" w:rsidRDefault="00000000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D21DA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14:paraId="7C997A8E" w14:textId="77777777" w:rsidR="0095123E" w:rsidRPr="007D21DA" w:rsidRDefault="00000000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14:paraId="26FF881B" w14:textId="77777777" w:rsidR="0095123E" w:rsidRPr="007D21DA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14:paraId="34154AA7" w14:textId="77777777" w:rsidR="0095123E" w:rsidRPr="007D21DA" w:rsidRDefault="00000000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14:paraId="2FDDB027" w14:textId="77777777" w:rsidR="0095123E" w:rsidRPr="007D21DA" w:rsidRDefault="00000000">
      <w:pPr>
        <w:autoSpaceDE w:val="0"/>
        <w:autoSpaceDN w:val="0"/>
        <w:spacing w:before="180" w:after="0" w:line="271" w:lineRule="auto"/>
        <w:ind w:left="420" w:right="576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 </w:t>
      </w:r>
    </w:p>
    <w:p w14:paraId="66BB8695" w14:textId="77777777" w:rsidR="0095123E" w:rsidRPr="007D21DA" w:rsidRDefault="0000000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согласовывать  мнения</w:t>
      </w:r>
      <w:proofErr w:type="gramEnd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 в ходе поиска доказательств, выбора рационального способа, анализа информации;</w:t>
      </w:r>
    </w:p>
    <w:p w14:paraId="4326E7BB" w14:textId="77777777" w:rsidR="0095123E" w:rsidRPr="007D21DA" w:rsidRDefault="0000000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4694D676" w14:textId="77777777" w:rsidR="0095123E" w:rsidRPr="007D21DA" w:rsidRDefault="00000000">
      <w:pPr>
        <w:autoSpaceDE w:val="0"/>
        <w:autoSpaceDN w:val="0"/>
        <w:spacing w:before="322"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56F44B6D" w14:textId="77777777" w:rsidR="0095123E" w:rsidRPr="007D21DA" w:rsidRDefault="00000000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1 классе обучающийся научится:</w:t>
      </w:r>
    </w:p>
    <w:p w14:paraId="74FE7746" w14:textId="77777777" w:rsidR="0095123E" w:rsidRPr="007D21DA" w:rsidRDefault="00000000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</w:t>
      </w:r>
      <w:proofErr w:type="gramStart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сравнивать,  упорядочивать</w:t>
      </w:r>
      <w:proofErr w:type="gramEnd"/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  числа  от  0 до 20; </w:t>
      </w:r>
    </w:p>
    <w:p w14:paraId="6132C119" w14:textId="77777777" w:rsidR="0095123E" w:rsidRPr="007D21DA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пересчитывать различные объекты, устанавливать порядковый номер объекта; </w:t>
      </w:r>
    </w:p>
    <w:p w14:paraId="7326C1E8" w14:textId="77777777" w:rsidR="0095123E" w:rsidRPr="007D21DA" w:rsidRDefault="00000000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числа, большие/меньшие данного числа на заданное число; </w:t>
      </w:r>
    </w:p>
    <w:p w14:paraId="30E9DBB7" w14:textId="77777777" w:rsidR="0095123E" w:rsidRPr="007D21DA" w:rsidRDefault="00000000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14:paraId="169ECDD4" w14:textId="77777777" w:rsidR="0095123E" w:rsidRPr="007D21DA" w:rsidRDefault="0000000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текстовые задачи в одно действие на сложение и вычитание: выделять условие и требование (вопрос); </w:t>
      </w:r>
    </w:p>
    <w:p w14:paraId="654B0964" w14:textId="77777777" w:rsidR="0095123E" w:rsidRPr="007D21DA" w:rsidRDefault="00000000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по длине, устанавливая между ними соотношение длиннее/короче (выше/ниже, шире/уже); </w:t>
      </w:r>
    </w:p>
    <w:p w14:paraId="0AB43732" w14:textId="77777777" w:rsidR="0095123E" w:rsidRPr="007D21DA" w:rsidRDefault="0000000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единицу длины — сантиметр; измерять длину отрезка, чертить отрезок заданной длины (в см); </w:t>
      </w:r>
    </w:p>
    <w:p w14:paraId="3EB621ED" w14:textId="77777777" w:rsidR="0095123E" w:rsidRPr="007D21DA" w:rsidRDefault="00000000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14:paraId="6C4053BE" w14:textId="77777777" w:rsidR="0095123E" w:rsidRPr="007D21DA" w:rsidRDefault="0000000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между объектами соотношения: слева/справа, дальше/ближе, между, перед/за, над/под; </w:t>
      </w:r>
    </w:p>
    <w:p w14:paraId="7AD98745" w14:textId="77777777" w:rsidR="0095123E" w:rsidRPr="007D21DA" w:rsidRDefault="00000000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 относительно заданного набора объектов/предметов; </w:t>
      </w:r>
    </w:p>
    <w:p w14:paraId="06276DF6" w14:textId="77777777" w:rsidR="0095123E" w:rsidRPr="007D21DA" w:rsidRDefault="00000000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объекты по заданному признаку; находить и называть закономерности в ряду объектов повседневной жизни; </w:t>
      </w:r>
    </w:p>
    <w:p w14:paraId="31B22EA4" w14:textId="77777777" w:rsidR="0095123E" w:rsidRPr="007D21DA" w:rsidRDefault="0095123E">
      <w:pPr>
        <w:rPr>
          <w:lang w:val="ru-RU"/>
        </w:rPr>
        <w:sectPr w:rsidR="0095123E" w:rsidRPr="007D21DA">
          <w:pgSz w:w="11900" w:h="16840"/>
          <w:pgMar w:top="364" w:right="790" w:bottom="422" w:left="666" w:header="720" w:footer="720" w:gutter="0"/>
          <w:cols w:space="720" w:equalWidth="0">
            <w:col w:w="10444" w:space="0"/>
          </w:cols>
          <w:docGrid w:linePitch="360"/>
        </w:sectPr>
      </w:pPr>
    </w:p>
    <w:p w14:paraId="1BB40CDE" w14:textId="77777777" w:rsidR="0095123E" w:rsidRPr="007D21DA" w:rsidRDefault="0095123E">
      <w:pPr>
        <w:autoSpaceDE w:val="0"/>
        <w:autoSpaceDN w:val="0"/>
        <w:spacing w:after="108" w:line="220" w:lineRule="exact"/>
        <w:rPr>
          <w:lang w:val="ru-RU"/>
        </w:rPr>
      </w:pPr>
    </w:p>
    <w:p w14:paraId="655E5878" w14:textId="77777777" w:rsidR="0095123E" w:rsidRPr="007D21DA" w:rsidRDefault="00000000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строки и столбцы таблицы, вносить данное в таблицу, извлекать данное/данные из таблицы; </w:t>
      </w:r>
    </w:p>
    <w:p w14:paraId="6F74D9CB" w14:textId="77777777" w:rsidR="0095123E" w:rsidRPr="007D21DA" w:rsidRDefault="00000000">
      <w:pPr>
        <w:autoSpaceDE w:val="0"/>
        <w:autoSpaceDN w:val="0"/>
        <w:spacing w:before="190" w:after="0" w:line="262" w:lineRule="auto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 (числа, геометрические фигуры); распределять объекты на две группы по заданному основанию.</w:t>
      </w:r>
    </w:p>
    <w:p w14:paraId="70D437A8" w14:textId="77777777" w:rsidR="0095123E" w:rsidRPr="007D21DA" w:rsidRDefault="0095123E">
      <w:pPr>
        <w:rPr>
          <w:lang w:val="ru-RU"/>
        </w:rPr>
        <w:sectPr w:rsidR="0095123E" w:rsidRPr="007D21DA">
          <w:pgSz w:w="11900" w:h="16840"/>
          <w:pgMar w:top="328" w:right="730" w:bottom="1440" w:left="1086" w:header="720" w:footer="720" w:gutter="0"/>
          <w:cols w:space="720" w:equalWidth="0">
            <w:col w:w="10084" w:space="0"/>
          </w:cols>
          <w:docGrid w:linePitch="360"/>
        </w:sectPr>
      </w:pPr>
    </w:p>
    <w:p w14:paraId="18680C10" w14:textId="77777777" w:rsidR="0095123E" w:rsidRPr="007D21DA" w:rsidRDefault="0095123E">
      <w:pPr>
        <w:autoSpaceDE w:val="0"/>
        <w:autoSpaceDN w:val="0"/>
        <w:spacing w:after="64" w:line="220" w:lineRule="exact"/>
        <w:rPr>
          <w:lang w:val="ru-RU"/>
        </w:rPr>
      </w:pPr>
    </w:p>
    <w:p w14:paraId="6AA3882B" w14:textId="77777777" w:rsidR="0095123E" w:rsidRDefault="00000000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58"/>
        <w:gridCol w:w="528"/>
        <w:gridCol w:w="1106"/>
        <w:gridCol w:w="1140"/>
        <w:gridCol w:w="864"/>
        <w:gridCol w:w="5248"/>
        <w:gridCol w:w="1080"/>
        <w:gridCol w:w="1382"/>
      </w:tblGrid>
      <w:tr w:rsidR="0095123E" w14:paraId="606B2986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BC8F8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9826C" w14:textId="77777777" w:rsidR="0095123E" w:rsidRPr="007D21DA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D4926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8BD719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C7BEF0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4DA65" w14:textId="77777777" w:rsidR="0095123E" w:rsidRDefault="00000000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B5364" w14:textId="77777777" w:rsidR="0095123E" w:rsidRDefault="00000000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95123E" w14:paraId="569769F4" w14:textId="7777777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A24DFD0" w14:textId="77777777" w:rsidR="0095123E" w:rsidRDefault="0095123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3AAD1C7" w14:textId="77777777" w:rsidR="0095123E" w:rsidRDefault="0095123E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3EA75F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7A673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A979CC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7B24FDE" w14:textId="77777777" w:rsidR="0095123E" w:rsidRDefault="0095123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EAEB96F" w14:textId="77777777" w:rsidR="0095123E" w:rsidRDefault="0095123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00CC399" w14:textId="77777777" w:rsidR="0095123E" w:rsidRDefault="0095123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4B88A1E" w14:textId="77777777" w:rsidR="0095123E" w:rsidRDefault="0095123E"/>
        </w:tc>
      </w:tr>
      <w:tr w:rsidR="0095123E" w14:paraId="6EC7CCC2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C8934E" w14:textId="77777777" w:rsidR="0095123E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Числа</w:t>
            </w:r>
          </w:p>
        </w:tc>
      </w:tr>
      <w:tr w:rsidR="0095123E" w:rsidRPr="007D21DA" w14:paraId="22B263BB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71BE0" w14:textId="77777777" w:rsidR="0095123E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51B57" w14:textId="77777777" w:rsidR="0095123E" w:rsidRPr="007D21DA" w:rsidRDefault="00000000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от 1 до 9: различение, чтение, запись.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6D6F0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0891B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8BB6F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BB5702" w14:textId="77777777" w:rsidR="0095123E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01.09.2022 05.09.2022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5BEB7" w14:textId="77777777" w:rsidR="0095123E" w:rsidRPr="007D21DA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Устная работа: счёт единицами в разном порядке, чтение, упорядочение однозначных и двузначных чисел; счёт по 2, по 5;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26E43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CDCDF" w14:textId="77777777" w:rsidR="0095123E" w:rsidRPr="007D21DA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proofErr w:type="spellStart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D21D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7D21D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95123E" w14:paraId="494FF8AB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A8B535" w14:textId="77777777" w:rsidR="0095123E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C758A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Единица счёта.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60D51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9C2A1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C6B08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31C39" w14:textId="77777777" w:rsidR="0095123E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06.09.2022 07.09.2022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E9C8A" w14:textId="77777777" w:rsidR="0095123E" w:rsidRPr="007D21DA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 группах. Формулирование ответов на вопросы: «</w:t>
            </w:r>
            <w:proofErr w:type="spellStart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Сколько?</w:t>
            </w:r>
            <w:proofErr w:type="gramStart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Который</w:t>
            </w:r>
            <w:proofErr w:type="spellEnd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счёту?», «На сколько больше?», «На сколько меньше?», «Что получится, если увеличить/уменьшить количество на 1, на 2?» — по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образцу и самостоятельно;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807EA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4752C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95123E" w:rsidRPr="007D21DA" w14:paraId="45D94ADC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3903D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13F03" w14:textId="77777777" w:rsidR="0095123E" w:rsidRPr="007D21DA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B418A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E10BE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5190D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DEBAE7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08.09.2022 13.09.2022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4E5B8" w14:textId="77777777" w:rsidR="0095123E" w:rsidRPr="007D21DA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и запись по образцу и самостоятельно групп чисел, геометрических фигур в заданном и самостоятельно установленном порядке;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Обсуждение: назначение знаков в математике, обобщение представлений;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D875A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E7AC8" w14:textId="77777777" w:rsidR="0095123E" w:rsidRPr="007D21DA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7D21D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7D21D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95123E" w:rsidRPr="007D21DA" w14:paraId="4A78ED59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19AB98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D8BF9C" w14:textId="77777777" w:rsidR="0095123E" w:rsidRPr="007D21DA" w:rsidRDefault="00000000">
            <w:pPr>
              <w:autoSpaceDE w:val="0"/>
              <w:autoSpaceDN w:val="0"/>
              <w:spacing w:before="66" w:after="0" w:line="245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Порядковый номер объекта при заданном порядке счёта.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B91E5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8F04E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7D2C0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CF7AD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14.09.2022 15.09.2022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67F37" w14:textId="77777777" w:rsidR="0095123E" w:rsidRPr="007D21DA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Словесное описание группы предметов, ряда чисел;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EB32E0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0BA9AC" w14:textId="77777777" w:rsidR="0095123E" w:rsidRPr="007D21DA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proofErr w:type="spellStart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D21D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7D21D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95123E" w:rsidRPr="007D21DA" w14:paraId="15741B31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63C36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0A507" w14:textId="77777777" w:rsidR="0095123E" w:rsidRPr="007D21DA" w:rsidRDefault="00000000">
            <w:pPr>
              <w:autoSpaceDE w:val="0"/>
              <w:autoSpaceDN w:val="0"/>
              <w:spacing w:before="66" w:after="0" w:line="245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7ED55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8D661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534DB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9ABDF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19.09.2022 20.09.2022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35C95" w14:textId="77777777" w:rsidR="0095123E" w:rsidRPr="007D21DA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Цифры; знаки сравнения, равенства, арифметических действий;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3A069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DC5A5" w14:textId="77777777" w:rsidR="0095123E" w:rsidRPr="007D21DA" w:rsidRDefault="000000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образовательных ресурсов.</w:t>
            </w:r>
          </w:p>
        </w:tc>
      </w:tr>
      <w:tr w:rsidR="0095123E" w14:paraId="1D43B816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3EEE2" w14:textId="77777777" w:rsidR="0095123E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3023E7" w14:textId="77777777" w:rsidR="0095123E" w:rsidRPr="007D21DA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Число и цифра 0 при измерении, вычислении.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DE198E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871EBF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36E24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50C02" w14:textId="77777777" w:rsidR="0095123E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21.09.2022 22.09.2022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A73A7" w14:textId="77777777" w:rsidR="0095123E" w:rsidRPr="007D21DA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33C015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5CCD7A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95123E" w:rsidRPr="007D21DA" w14:paraId="56BDBBF6" w14:textId="77777777">
        <w:trPr>
          <w:trHeight w:hRule="exact" w:val="10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9D3A5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94EDD" w14:textId="77777777" w:rsidR="0095123E" w:rsidRPr="007D21DA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в пределах 20: чтение, запись, сравнение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9339AC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8369B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397DA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15465F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26.09.2022 27.09.2022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9873C" w14:textId="77777777" w:rsidR="0095123E" w:rsidRPr="007D21DA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5ED5A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F668C" w14:textId="77777777" w:rsidR="0095123E" w:rsidRPr="007D21DA" w:rsidRDefault="000000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образовательных ресурсов.</w:t>
            </w:r>
          </w:p>
        </w:tc>
      </w:tr>
      <w:tr w:rsidR="0095123E" w:rsidRPr="007D21DA" w14:paraId="2E041C8A" w14:textId="7777777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0A18F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2D8F2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Однозначные и двузначные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98843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D7610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72A3D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AC4BB0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28.09.2022 29.09.2022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07D92" w14:textId="77777777" w:rsidR="0095123E" w:rsidRPr="007D21DA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E33AF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1C51E" w14:textId="77777777" w:rsidR="0095123E" w:rsidRPr="007D21DA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95123E" w14:paraId="1641BA77" w14:textId="77777777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7B1B9" w14:textId="77777777" w:rsidR="0095123E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9ED01" w14:textId="77777777" w:rsidR="0095123E" w:rsidRPr="007D21DA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0647A8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F7E175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10EDB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3E118" w14:textId="77777777" w:rsidR="0095123E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03.10.2022 05.10.2022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0F212C" w14:textId="77777777" w:rsidR="0095123E" w:rsidRPr="007D21DA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Устная работа: счёт единицами в разном порядке, чтение, упорядочение однозначных и двузначных чисел; счёт по 2, по 5;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786B74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F0C25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95123E" w14:paraId="72A043A4" w14:textId="77777777">
        <w:trPr>
          <w:trHeight w:hRule="exact" w:val="34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B2498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7D25B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DBFB5" w14:textId="77777777" w:rsidR="0095123E" w:rsidRDefault="0095123E"/>
        </w:tc>
      </w:tr>
      <w:tr w:rsidR="0095123E" w14:paraId="55E9BAB3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FCFF6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Величины</w:t>
            </w:r>
          </w:p>
        </w:tc>
      </w:tr>
    </w:tbl>
    <w:p w14:paraId="02AC56EC" w14:textId="77777777" w:rsidR="0095123E" w:rsidRDefault="0095123E">
      <w:pPr>
        <w:autoSpaceDE w:val="0"/>
        <w:autoSpaceDN w:val="0"/>
        <w:spacing w:after="0" w:line="14" w:lineRule="exact"/>
      </w:pPr>
    </w:p>
    <w:p w14:paraId="288F52CF" w14:textId="77777777" w:rsidR="0095123E" w:rsidRDefault="0095123E">
      <w:pPr>
        <w:sectPr w:rsidR="0095123E">
          <w:pgSz w:w="16840" w:h="11900"/>
          <w:pgMar w:top="282" w:right="640" w:bottom="50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D689616" w14:textId="77777777" w:rsidR="0095123E" w:rsidRDefault="0095123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58"/>
        <w:gridCol w:w="528"/>
        <w:gridCol w:w="1106"/>
        <w:gridCol w:w="1140"/>
        <w:gridCol w:w="864"/>
        <w:gridCol w:w="5248"/>
        <w:gridCol w:w="1080"/>
        <w:gridCol w:w="1382"/>
      </w:tblGrid>
      <w:tr w:rsidR="0095123E" w:rsidRPr="007D21DA" w14:paraId="5432A03E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28E07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1F79B0" w14:textId="77777777" w:rsidR="0095123E" w:rsidRPr="007D21DA" w:rsidRDefault="00000000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и её измерение с помощью заданной мерки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C11ED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8ABC1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1F24A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8DF4C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06.10.2022 10.10.2022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5B14FE" w14:textId="77777777" w:rsidR="0095123E" w:rsidRPr="007D21DA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приборами для измерения величин;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11876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542595" w14:textId="77777777" w:rsidR="0095123E" w:rsidRPr="007D21DA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95123E" w:rsidRPr="007D21DA" w14:paraId="37F4CFAA" w14:textId="7777777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A3F91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A57DBD" w14:textId="77777777" w:rsidR="0095123E" w:rsidRPr="007D21DA" w:rsidRDefault="00000000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Сравнение без измерения: выше — ниже, шире —уже, длиннее — короче, старше — моложе,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тяжелее — легче.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D569E4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C2C70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1B202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26D117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11.10.2022 12.10.2022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03B72" w14:textId="77777777" w:rsidR="0095123E" w:rsidRPr="007D21DA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Линейка как простейший инструмент измерения длины;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540F6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9C7DB" w14:textId="77777777" w:rsidR="0095123E" w:rsidRPr="007D21DA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95123E" w:rsidRPr="007D21DA" w14:paraId="641E2383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CF7296" w14:textId="77777777" w:rsidR="0095123E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BB650" w14:textId="77777777" w:rsidR="0095123E" w:rsidRPr="007D21DA" w:rsidRDefault="00000000">
            <w:pPr>
              <w:autoSpaceDE w:val="0"/>
              <w:autoSpaceDN w:val="0"/>
              <w:spacing w:before="76" w:after="0" w:line="245" w:lineRule="auto"/>
              <w:ind w:right="720"/>
              <w:jc w:val="center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3E0264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EE7C50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3D590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4E09C" w14:textId="77777777" w:rsidR="0095123E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13.10.2022 18.10.2022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E99EB5" w14:textId="77777777" w:rsidR="0095123E" w:rsidRPr="007D21DA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назначения и необходимости использования величин в жизни;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A5E05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5BE9B" w14:textId="77777777" w:rsidR="0095123E" w:rsidRPr="007D21DA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95123E" w14:paraId="1DBBDA97" w14:textId="77777777">
        <w:trPr>
          <w:trHeight w:hRule="exact" w:val="34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5454F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0D70B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697D7" w14:textId="77777777" w:rsidR="0095123E" w:rsidRDefault="0095123E"/>
        </w:tc>
      </w:tr>
      <w:tr w:rsidR="0095123E" w14:paraId="657AE9AB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D9145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Арифметические действия</w:t>
            </w:r>
          </w:p>
        </w:tc>
      </w:tr>
      <w:tr w:rsidR="0095123E" w14:paraId="188AB0E5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32AA6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800DD" w14:textId="77777777" w:rsidR="0095123E" w:rsidRPr="007D21DA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в пределах 20.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600F8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FE61C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BACF8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7760A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19.10.2022 26.10.2022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85691" w14:textId="77777777" w:rsidR="0095123E" w:rsidRPr="007D21DA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DD91C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ED83F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95123E" w:rsidRPr="007D21DA" w14:paraId="7E13EC61" w14:textId="7777777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10A06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A50EF" w14:textId="77777777" w:rsidR="0095123E" w:rsidRPr="007D21DA" w:rsidRDefault="00000000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</w:t>
            </w:r>
          </w:p>
          <w:p w14:paraId="5F5FC8F9" w14:textId="77777777" w:rsidR="0095123E" w:rsidRPr="007D21DA" w:rsidRDefault="00000000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Таблица сложения. Переместительное свойство сложения.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ADE4E0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25F35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B5B95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5291D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27.10.2022 10.11.2022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70A09" w14:textId="77777777" w:rsidR="0095123E" w:rsidRPr="007D21DA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переместительного свойства при нахождении суммы;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08E692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8226B6" w14:textId="77777777" w:rsidR="0095123E" w:rsidRPr="007D21DA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95123E" w14:paraId="4B4E0BFE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04464" w14:textId="77777777" w:rsidR="0095123E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C939B" w14:textId="77777777" w:rsidR="0095123E" w:rsidRPr="007D21DA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279500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BE5DC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DFFFD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2694B" w14:textId="77777777" w:rsidR="0095123E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14.11.2022 21.11.2022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E6107" w14:textId="77777777" w:rsidR="0095123E" w:rsidRPr="007D21DA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FD09E7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71E43F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95123E" w:rsidRPr="007D21DA" w14:paraId="7E1ACDD4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2EF794" w14:textId="77777777" w:rsidR="0095123E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DC9640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Неизвестное слагаемое.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7CD28B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5E84D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DB417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2BDF1" w14:textId="77777777" w:rsidR="0095123E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22.11.2022 29.11.2022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DB825" w14:textId="77777777" w:rsidR="0095123E" w:rsidRPr="007D21DA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4E2501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E6EBB" w14:textId="77777777" w:rsidR="0095123E" w:rsidRPr="007D21DA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образовательных ресурсов.</w:t>
            </w:r>
          </w:p>
        </w:tc>
      </w:tr>
      <w:tr w:rsidR="0095123E" w:rsidRPr="007D21DA" w14:paraId="4ADFF044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72C4F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BBAEC" w14:textId="77777777" w:rsidR="0095123E" w:rsidRPr="007D21DA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Сложение одинаковых слагаемых. Счёт по 2, </w:t>
            </w:r>
            <w:proofErr w:type="gramStart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  3</w:t>
            </w:r>
            <w:proofErr w:type="gramEnd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по 5.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4EE2F9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6523B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D9139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93836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30.11.2022 07.12.2022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E36CC" w14:textId="77777777" w:rsidR="0095123E" w:rsidRPr="007D21DA" w:rsidRDefault="0000000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A91F61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59C09" w14:textId="77777777" w:rsidR="0095123E" w:rsidRPr="007D21DA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95123E" w14:paraId="20CBFFBB" w14:textId="77777777">
        <w:trPr>
          <w:trHeight w:hRule="exact" w:val="54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1493B" w14:textId="77777777" w:rsidR="0095123E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7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31ED3" w14:textId="77777777" w:rsidR="0095123E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Прибавление и вычитание нуля.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23594" w14:textId="77777777" w:rsidR="0095123E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3E600E" w14:textId="77777777" w:rsidR="0095123E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7EB81" w14:textId="77777777" w:rsidR="0095123E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2755A" w14:textId="77777777" w:rsidR="0095123E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08.12.2022 15.12.2022</w:t>
            </w:r>
          </w:p>
        </w:tc>
        <w:tc>
          <w:tcPr>
            <w:tcW w:w="52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CCE18" w14:textId="77777777" w:rsidR="0095123E" w:rsidRPr="007D21DA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переместительного свойства при нахождении суммы;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B44BD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8CE37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95123E" w:rsidRPr="007D21DA" w14:paraId="55471BCE" w14:textId="77777777">
        <w:trPr>
          <w:trHeight w:hRule="exact" w:val="1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E640D" w14:textId="77777777" w:rsidR="0095123E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12CA1" w14:textId="77777777" w:rsidR="0095123E" w:rsidRPr="007D21DA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49D12A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A0654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1CF10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146BE" w14:textId="77777777" w:rsidR="0095123E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19.12.2022 26.12.2022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3CE21" w14:textId="77777777" w:rsidR="0095123E" w:rsidRPr="007D21DA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Моделирование. Иллюстрация с помощью предметной модели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переместительного свойства сложения, способа нахождения неизвестного слагаемого. Под руководством педагога выполнение счёта с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заданной единицы счёта;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77910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C5A0B" w14:textId="77777777" w:rsidR="0095123E" w:rsidRPr="007D21DA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</w:tbl>
    <w:p w14:paraId="24029670" w14:textId="77777777" w:rsidR="0095123E" w:rsidRPr="007D21DA" w:rsidRDefault="0095123E">
      <w:pPr>
        <w:autoSpaceDE w:val="0"/>
        <w:autoSpaceDN w:val="0"/>
        <w:spacing w:after="0" w:line="14" w:lineRule="exact"/>
        <w:rPr>
          <w:lang w:val="ru-RU"/>
        </w:rPr>
      </w:pPr>
    </w:p>
    <w:p w14:paraId="1252100C" w14:textId="77777777" w:rsidR="0095123E" w:rsidRPr="007D21DA" w:rsidRDefault="0095123E">
      <w:pPr>
        <w:rPr>
          <w:lang w:val="ru-RU"/>
        </w:rPr>
        <w:sectPr w:rsidR="0095123E" w:rsidRPr="007D21DA">
          <w:pgSz w:w="16840" w:h="11900"/>
          <w:pgMar w:top="284" w:right="640" w:bottom="49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13E492A" w14:textId="77777777" w:rsidR="0095123E" w:rsidRPr="007D21DA" w:rsidRDefault="0095123E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58"/>
        <w:gridCol w:w="528"/>
        <w:gridCol w:w="1106"/>
        <w:gridCol w:w="1140"/>
        <w:gridCol w:w="864"/>
        <w:gridCol w:w="5248"/>
        <w:gridCol w:w="1080"/>
        <w:gridCol w:w="1382"/>
      </w:tblGrid>
      <w:tr w:rsidR="0095123E" w:rsidRPr="007D21DA" w14:paraId="189CCCC9" w14:textId="77777777">
        <w:trPr>
          <w:trHeight w:hRule="exact" w:val="11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9C1EC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169B4" w14:textId="77777777" w:rsidR="0095123E" w:rsidRPr="007D21DA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суммы, разности трёх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0F8AD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710054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67D8A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AB0DF9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27.12.2022 10.01.2023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43C014" w14:textId="77777777" w:rsidR="0095123E" w:rsidRPr="007D21DA" w:rsidRDefault="0000000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CA911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5EB6EF" w14:textId="77777777" w:rsidR="0095123E" w:rsidRPr="007D21DA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95123E" w14:paraId="13DECCC9" w14:textId="77777777">
        <w:trPr>
          <w:trHeight w:hRule="exact" w:val="34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90C51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0A5C57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853212" w14:textId="77777777" w:rsidR="0095123E" w:rsidRDefault="0095123E"/>
        </w:tc>
      </w:tr>
      <w:tr w:rsidR="0095123E" w14:paraId="1FF40958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2F23D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Текстовые задачи</w:t>
            </w:r>
          </w:p>
        </w:tc>
      </w:tr>
      <w:tr w:rsidR="0095123E" w:rsidRPr="007D21DA" w14:paraId="7CF214AC" w14:textId="77777777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7401F" w14:textId="77777777" w:rsidR="0095123E" w:rsidRDefault="00000000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3C638" w14:textId="77777777" w:rsidR="0095123E" w:rsidRPr="007D21DA" w:rsidRDefault="00000000">
            <w:pPr>
              <w:autoSpaceDE w:val="0"/>
              <w:autoSpaceDN w:val="0"/>
              <w:spacing w:before="80" w:after="0" w:line="245" w:lineRule="auto"/>
              <w:ind w:left="72" w:right="576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Текстовая задача: структурные элементы, составление текстовой задачи </w:t>
            </w:r>
            <w:proofErr w:type="gramStart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  образцу</w:t>
            </w:r>
            <w:proofErr w:type="gramEnd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82DFA" w14:textId="77777777" w:rsidR="0095123E" w:rsidRDefault="0000000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8D5A4" w14:textId="77777777" w:rsidR="0095123E" w:rsidRDefault="0000000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8DE4D" w14:textId="77777777" w:rsidR="0095123E" w:rsidRDefault="0000000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5151F" w14:textId="77777777" w:rsidR="0095123E" w:rsidRDefault="00000000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11.01.2023 16.01.2023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84EDC" w14:textId="77777777" w:rsidR="0095123E" w:rsidRPr="007D21DA" w:rsidRDefault="00000000">
            <w:pPr>
              <w:autoSpaceDE w:val="0"/>
              <w:autoSpaceDN w:val="0"/>
              <w:spacing w:before="80" w:after="0" w:line="250" w:lineRule="auto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6067E" w14:textId="77777777" w:rsidR="0095123E" w:rsidRDefault="00000000">
            <w:pPr>
              <w:autoSpaceDE w:val="0"/>
              <w:autoSpaceDN w:val="0"/>
              <w:spacing w:before="80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3EEEF" w14:textId="77777777" w:rsidR="0095123E" w:rsidRPr="007D21DA" w:rsidRDefault="00000000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proofErr w:type="spellStart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D21D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7D21D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95123E" w:rsidRPr="007D21DA" w14:paraId="55F6F675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10001F" w14:textId="77777777" w:rsidR="0095123E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185FE" w14:textId="77777777" w:rsidR="0095123E" w:rsidRPr="007D21DA" w:rsidRDefault="00000000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E4E4B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E782D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052385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0A8F8" w14:textId="77777777" w:rsidR="0095123E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17.01.2023 19.01.2023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EEB1E" w14:textId="77777777" w:rsidR="0095123E" w:rsidRDefault="00000000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Обобщение представлений о текстовых задачах, решаемых с помощью действий сложения и вычитания («на сколько больше/меньше», «сколько всего», «сколь-ко осталось»).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задачи, представленного в текстовой задаче;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E9A24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0C326B" w14:textId="77777777" w:rsidR="0095123E" w:rsidRPr="007D21DA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95123E" w:rsidRPr="007D21DA" w14:paraId="4B8600A9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59BA32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90C3F" w14:textId="77777777" w:rsidR="0095123E" w:rsidRPr="007D21DA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679EEF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490CB2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78C249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23826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23.01.2023 25.01.2023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0C42D" w14:textId="77777777" w:rsidR="0095123E" w:rsidRPr="007D21DA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Соотнесение текста задачи и её модели;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A2B8EF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D6058" w14:textId="77777777" w:rsidR="0095123E" w:rsidRPr="007D21DA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95123E" w:rsidRPr="007D21DA" w14:paraId="77FA7C59" w14:textId="7777777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D4346D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C1C0D" w14:textId="77777777" w:rsidR="0095123E" w:rsidRPr="007D21DA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FD12A3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0D0FB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1DF7E3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B9CF9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26.01.2023 31.01.2023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1F0AB" w14:textId="77777777" w:rsidR="0095123E" w:rsidRDefault="00000000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Обобщение представлений о текстовых задачах, решаемых с помощью действий сложения и вычитания («на сколько больше/меньше», «сколько всего», «сколь-ко осталось»).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задачи, представленного в текстовой задаче;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AC5D5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8463EE" w14:textId="77777777" w:rsidR="0095123E" w:rsidRPr="007D21DA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95123E" w14:paraId="2A5679BF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8148D5" w14:textId="77777777" w:rsidR="0095123E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D3FFCC" w14:textId="77777777" w:rsidR="0095123E" w:rsidRPr="007D21DA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Обнаружение недостающего элемента задачи, дополнение текста задачи числовыми данными (</w:t>
            </w:r>
            <w:proofErr w:type="gramStart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  иллюстрации</w:t>
            </w:r>
            <w:proofErr w:type="gramEnd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смыслу задачи, её решению).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92EF1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5ABAE2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00FB9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7F8B5" w14:textId="77777777" w:rsidR="0095123E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01.02.2023 07.02.2023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D3171" w14:textId="77777777" w:rsidR="0095123E" w:rsidRPr="007D21DA" w:rsidRDefault="0000000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Иллюстрация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E6EED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5260C0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95123E" w14:paraId="5FA69B57" w14:textId="77777777">
        <w:trPr>
          <w:trHeight w:hRule="exact" w:val="34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95F9D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5F1F5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C041BB" w14:textId="77777777" w:rsidR="0095123E" w:rsidRDefault="0095123E"/>
        </w:tc>
      </w:tr>
      <w:tr w:rsidR="0095123E" w:rsidRPr="007D21DA" w14:paraId="0FA05599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254EA" w14:textId="77777777" w:rsidR="0095123E" w:rsidRPr="007D21DA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</w:t>
            </w:r>
            <w:proofErr w:type="gramStart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  геометрические</w:t>
            </w:r>
            <w:proofErr w:type="gramEnd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фигуры</w:t>
            </w:r>
          </w:p>
        </w:tc>
      </w:tr>
      <w:tr w:rsidR="0095123E" w:rsidRPr="007D21DA" w14:paraId="63E8A8C6" w14:textId="7777777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009817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76519" w14:textId="77777777" w:rsidR="0095123E" w:rsidRPr="007D21DA" w:rsidRDefault="00000000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предметов </w:t>
            </w:r>
            <w:proofErr w:type="gramStart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  объектов</w:t>
            </w:r>
            <w:proofErr w:type="gramEnd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на плоскости, в  пространстве: слева/справа, сверху/снизу, между; установление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пространственных отношений.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4E5982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C9981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9DC6E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A3763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08.02.2023 21.02.2023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B9920" w14:textId="77777777" w:rsidR="0095123E" w:rsidRPr="007D21DA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Распознавание и называние известных геометрических фигур, обнаружение в окружающем мире их моделей;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E1107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0206D" w14:textId="77777777" w:rsidR="0095123E" w:rsidRPr="007D21DA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95123E" w:rsidRPr="007D21DA" w14:paraId="5617F587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F9017" w14:textId="77777777" w:rsidR="0095123E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67AC3A" w14:textId="77777777" w:rsidR="0095123E" w:rsidRPr="007D21DA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Распознавание объекта и его отражения.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7203C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C7E9B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81CDDC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C34AB1" w14:textId="77777777" w:rsidR="0095123E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22.02.2023 27.02.2023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50CA4" w14:textId="77777777" w:rsidR="0095123E" w:rsidRPr="007D21DA" w:rsidRDefault="0000000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Игровые упражнения: «Угадай фигуру по описанию», «Расположи фигуры в заданном порядке», «Найди модели фигур в классе» и т. п.;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92CD18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D2B935" w14:textId="77777777" w:rsidR="0095123E" w:rsidRPr="007D21DA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образовательных ресурсов.</w:t>
            </w:r>
          </w:p>
        </w:tc>
      </w:tr>
      <w:tr w:rsidR="0095123E" w:rsidRPr="007D21DA" w14:paraId="11EB272D" w14:textId="77777777">
        <w:trPr>
          <w:trHeight w:hRule="exact" w:val="7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31C9F" w14:textId="77777777" w:rsidR="0095123E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E0522" w14:textId="77777777" w:rsidR="0095123E" w:rsidRPr="007D21DA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7CF7B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F6B57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5B148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F1EB3" w14:textId="77777777" w:rsidR="0095123E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28.02.2023 06.03.2023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9A97E" w14:textId="77777777" w:rsidR="0095123E" w:rsidRPr="007D21DA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 изображения (узора, геометрической фигуры), называние элементов узора, геометрической фигуры;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83943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9AE28" w14:textId="77777777" w:rsidR="0095123E" w:rsidRPr="007D21DA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proofErr w:type="spellStart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D21D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7D21D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14:paraId="054A9961" w14:textId="77777777" w:rsidR="0095123E" w:rsidRPr="007D21DA" w:rsidRDefault="0095123E">
      <w:pPr>
        <w:autoSpaceDE w:val="0"/>
        <w:autoSpaceDN w:val="0"/>
        <w:spacing w:after="0" w:line="14" w:lineRule="exact"/>
        <w:rPr>
          <w:lang w:val="ru-RU"/>
        </w:rPr>
      </w:pPr>
    </w:p>
    <w:p w14:paraId="19EAE247" w14:textId="77777777" w:rsidR="0095123E" w:rsidRPr="007D21DA" w:rsidRDefault="0095123E">
      <w:pPr>
        <w:rPr>
          <w:lang w:val="ru-RU"/>
        </w:rPr>
        <w:sectPr w:rsidR="0095123E" w:rsidRPr="007D21DA">
          <w:pgSz w:w="16840" w:h="11900"/>
          <w:pgMar w:top="284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2F76E92" w14:textId="77777777" w:rsidR="0095123E" w:rsidRPr="007D21DA" w:rsidRDefault="0095123E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58"/>
        <w:gridCol w:w="528"/>
        <w:gridCol w:w="1106"/>
        <w:gridCol w:w="1140"/>
        <w:gridCol w:w="864"/>
        <w:gridCol w:w="5248"/>
        <w:gridCol w:w="1080"/>
        <w:gridCol w:w="1382"/>
      </w:tblGrid>
      <w:tr w:rsidR="0095123E" w:rsidRPr="007D21DA" w14:paraId="65679AC9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9BA65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088FD" w14:textId="77777777" w:rsidR="0095123E" w:rsidRPr="007D21DA" w:rsidRDefault="0000000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412A6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6C41BF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31541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3226C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07.03.2023 14.03.2023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C71D5" w14:textId="77777777" w:rsidR="0095123E" w:rsidRPr="007D21DA" w:rsidRDefault="0000000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7E819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FDA55" w14:textId="77777777" w:rsidR="0095123E" w:rsidRPr="007D21DA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95123E" w:rsidRPr="007D21DA" w14:paraId="55A7FD0F" w14:textId="7777777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9FBCB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2D6E5D" w14:textId="77777777" w:rsidR="0095123E" w:rsidRPr="007D21DA" w:rsidRDefault="0000000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FDAE7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D7FB8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9B1B3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3039C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15.03.2023 16.03.2023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E3A82" w14:textId="77777777" w:rsidR="0095123E" w:rsidRPr="007D21DA" w:rsidRDefault="00000000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свойств геометрических фигур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(прямоугольника и др.); сравнение геометрических фигур (по форме, размеру); сравнение отрезков по длине;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7767F6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DC474C" w14:textId="77777777" w:rsidR="0095123E" w:rsidRPr="007D21DA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95123E" w:rsidRPr="007D21DA" w14:paraId="715F1238" w14:textId="77777777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4091C" w14:textId="77777777" w:rsidR="0095123E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E36C9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Изображение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889F07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9997F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281B2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63401" w14:textId="77777777" w:rsidR="0095123E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20.03.2023 04.04.2023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5AF87" w14:textId="77777777" w:rsidR="0095123E" w:rsidRPr="007D21DA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BAB7A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DE5491" w14:textId="77777777" w:rsidR="0095123E" w:rsidRPr="007D21DA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proofErr w:type="spellStart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D21D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7D21D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95123E" w14:paraId="541A9740" w14:textId="77777777">
        <w:trPr>
          <w:trHeight w:hRule="exact" w:val="34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ADC7C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981D9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744E4" w14:textId="77777777" w:rsidR="0095123E" w:rsidRDefault="0095123E"/>
        </w:tc>
      </w:tr>
      <w:tr w:rsidR="0095123E" w14:paraId="190E4EE7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9437A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Математическая информация</w:t>
            </w:r>
          </w:p>
        </w:tc>
      </w:tr>
      <w:tr w:rsidR="0095123E" w:rsidRPr="007D21DA" w14:paraId="4CFC81B5" w14:textId="77777777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5B481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1AA8BB" w14:textId="77777777" w:rsidR="0095123E" w:rsidRPr="007D21DA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Сбор данных об объекте </w:t>
            </w:r>
            <w:proofErr w:type="gramStart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  образцу</w:t>
            </w:r>
            <w:proofErr w:type="gramEnd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</w:p>
          <w:p w14:paraId="26C7EF0B" w14:textId="77777777" w:rsidR="0095123E" w:rsidRPr="007D21DA" w:rsidRDefault="00000000">
            <w:pPr>
              <w:autoSpaceDE w:val="0"/>
              <w:autoSpaceDN w:val="0"/>
              <w:spacing w:before="20" w:after="0" w:line="247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Характеристики объекта, группы объектов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(количество, форма, размер); выбор предметов по образцу (</w:t>
            </w:r>
            <w:proofErr w:type="gramStart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  заданным</w:t>
            </w:r>
            <w:proofErr w:type="gramEnd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признакам).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2A3C0E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ED4BA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3D622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ACC37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05.04.2023 10.04.2023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9291B" w14:textId="77777777" w:rsidR="0095123E" w:rsidRPr="007D21DA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AAC375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92064" w14:textId="77777777" w:rsidR="0095123E" w:rsidRPr="007D21DA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95123E" w14:paraId="690C11EF" w14:textId="77777777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8CD61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BC6CD" w14:textId="77777777" w:rsidR="0095123E" w:rsidRPr="007D21DA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Группировка объектов </w:t>
            </w:r>
            <w:proofErr w:type="gramStart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  заданному</w:t>
            </w:r>
            <w:proofErr w:type="gramEnd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признаку.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661AA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9DA3A1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B4568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C2929B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11.04.2023 17.04.2023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F0665" w14:textId="77777777" w:rsidR="0095123E" w:rsidRPr="007D21DA" w:rsidRDefault="00000000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числами в окружающем мире, описание словами наблюдаемых фактов, закономерностей;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253279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0E2771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95123E" w:rsidRPr="007D21DA" w14:paraId="0472CB39" w14:textId="77777777">
        <w:trPr>
          <w:trHeight w:hRule="exact" w:val="111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8EFA5" w14:textId="77777777" w:rsidR="0095123E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7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AE3D0C" w14:textId="77777777" w:rsidR="0095123E" w:rsidRPr="007D21DA" w:rsidRDefault="00000000">
            <w:pPr>
              <w:autoSpaceDE w:val="0"/>
              <w:autoSpaceDN w:val="0"/>
              <w:spacing w:before="74" w:after="0" w:line="245" w:lineRule="auto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8C05E" w14:textId="77777777" w:rsidR="0095123E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882CE" w14:textId="77777777" w:rsidR="0095123E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EFC90" w14:textId="77777777" w:rsidR="0095123E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C1773" w14:textId="77777777" w:rsidR="0095123E" w:rsidRDefault="00000000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18.04.2023 24.04.2023</w:t>
            </w:r>
          </w:p>
        </w:tc>
        <w:tc>
          <w:tcPr>
            <w:tcW w:w="52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C696D" w14:textId="77777777" w:rsidR="0095123E" w:rsidRPr="007D21DA" w:rsidRDefault="00000000">
            <w:pPr>
              <w:autoSpaceDE w:val="0"/>
              <w:autoSpaceDN w:val="0"/>
              <w:spacing w:before="74" w:after="0" w:line="250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математическую информацию. Формулирование вопросов и ответов по рисунку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53B7D" w14:textId="77777777" w:rsidR="0095123E" w:rsidRDefault="00000000">
            <w:pPr>
              <w:autoSpaceDE w:val="0"/>
              <w:autoSpaceDN w:val="0"/>
              <w:spacing w:before="74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7E96D" w14:textId="77777777" w:rsidR="0095123E" w:rsidRPr="007D21DA" w:rsidRDefault="00000000">
            <w:pPr>
              <w:autoSpaceDE w:val="0"/>
              <w:autoSpaceDN w:val="0"/>
              <w:spacing w:before="74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95123E" w:rsidRPr="007D21DA" w14:paraId="33FC0584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EB0E44" w14:textId="77777777" w:rsidR="0095123E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F2842" w14:textId="77777777" w:rsidR="0095123E" w:rsidRPr="007D21DA" w:rsidRDefault="0000000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Верные (истинные) </w:t>
            </w:r>
            <w:proofErr w:type="gramStart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  неверные</w:t>
            </w:r>
            <w:proofErr w:type="gramEnd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858D8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553C1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ABB33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C742F" w14:textId="77777777" w:rsidR="0095123E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25.04.2023 27.04.2023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2150D" w14:textId="77777777" w:rsidR="0095123E" w:rsidRPr="007D21DA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характеризующих положение одного предмета относительно другого.</w:t>
            </w:r>
          </w:p>
          <w:p w14:paraId="53CE75BA" w14:textId="77777777" w:rsidR="0095123E" w:rsidRPr="007D21DA" w:rsidRDefault="00000000">
            <w:pPr>
              <w:autoSpaceDE w:val="0"/>
              <w:autoSpaceDN w:val="0"/>
              <w:spacing w:before="18" w:after="0" w:line="245" w:lineRule="auto"/>
              <w:ind w:left="72" w:right="100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отношения («больше», «меньше», «равно»), переместительное свойство сложения;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750E4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6F906" w14:textId="77777777" w:rsidR="0095123E" w:rsidRPr="007D21DA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образовательных ресурсов.</w:t>
            </w:r>
          </w:p>
        </w:tc>
      </w:tr>
      <w:tr w:rsidR="0095123E" w:rsidRPr="007D21DA" w14:paraId="564DA8ED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C647B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7A01E" w14:textId="77777777" w:rsidR="0095123E" w:rsidRPr="007D21DA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Чтение таблицы (содержащей не более четырёх данных); извлечение данного </w:t>
            </w:r>
            <w:proofErr w:type="gramStart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  строки</w:t>
            </w:r>
            <w:proofErr w:type="gramEnd"/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столбца; внесение одного-двух данных в таблицу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68C25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B3AD6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ED03F3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D63CE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03.05.2023 04.05.2023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AAD091" w14:textId="77777777" w:rsidR="0095123E" w:rsidRPr="007D21DA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характеризующих положение одного предмета относительно другого.</w:t>
            </w:r>
          </w:p>
          <w:p w14:paraId="201038BF" w14:textId="77777777" w:rsidR="0095123E" w:rsidRPr="007D21DA" w:rsidRDefault="00000000">
            <w:pPr>
              <w:autoSpaceDE w:val="0"/>
              <w:autoSpaceDN w:val="0"/>
              <w:spacing w:before="20" w:after="0" w:line="245" w:lineRule="auto"/>
              <w:ind w:left="72" w:right="100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отношения («больше», «меньше», «равно»), переместительное свойство сложения;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DCAB5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65AFF" w14:textId="77777777" w:rsidR="0095123E" w:rsidRPr="007D21DA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proofErr w:type="spellStart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D21D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7D21D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95123E" w:rsidRPr="007D21DA" w14:paraId="092C4DC9" w14:textId="77777777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66017" w14:textId="77777777" w:rsidR="0095123E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143F3" w14:textId="77777777" w:rsidR="0095123E" w:rsidRPr="007D21DA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882D6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0497A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DF78DB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C317E" w14:textId="77777777" w:rsidR="0095123E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10.05.2023 16.05.2023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370A3" w14:textId="77777777" w:rsidR="0095123E" w:rsidRPr="007D21DA" w:rsidRDefault="00000000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4EA17" w14:textId="77777777" w:rsidR="0095123E" w:rsidRDefault="00000000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855C22" w14:textId="77777777" w:rsidR="0095123E" w:rsidRPr="007D21DA" w:rsidRDefault="0000000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</w:p>
        </w:tc>
      </w:tr>
      <w:tr w:rsidR="0095123E" w14:paraId="77CA418E" w14:textId="77777777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0CBCD" w14:textId="77777777" w:rsidR="0095123E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7184B" w14:textId="77777777" w:rsidR="0095123E" w:rsidRPr="007D21DA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Выполнение 1—3-шаговых инструкций,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связанных с вычислениями, измерением длины, построением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BBE27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AADE4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DE7DB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4A934" w14:textId="77777777" w:rsidR="0095123E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17.05.2023 24.05.2023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BC186B" w14:textId="77777777" w:rsidR="0095123E" w:rsidRPr="007D21DA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характеризующих положение одного предмета относительно другого.</w:t>
            </w:r>
          </w:p>
          <w:p w14:paraId="79018341" w14:textId="77777777" w:rsidR="0095123E" w:rsidRPr="007D21DA" w:rsidRDefault="00000000">
            <w:pPr>
              <w:autoSpaceDE w:val="0"/>
              <w:autoSpaceDN w:val="0"/>
              <w:spacing w:before="18" w:after="0" w:line="245" w:lineRule="auto"/>
              <w:ind w:left="72" w:right="100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отношения («больше», «меньше», «равно»), переместительное свойство сложения;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55245" w14:textId="77777777" w:rsidR="0095123E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1EC12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95123E" w14:paraId="3752485A" w14:textId="77777777">
        <w:trPr>
          <w:trHeight w:hRule="exact" w:val="32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41EEAE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E5A0E" w14:textId="77777777" w:rsidR="0095123E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1CAEA" w14:textId="77777777" w:rsidR="0095123E" w:rsidRDefault="0095123E"/>
        </w:tc>
      </w:tr>
    </w:tbl>
    <w:p w14:paraId="6AAE7A43" w14:textId="77777777" w:rsidR="0095123E" w:rsidRDefault="0095123E">
      <w:pPr>
        <w:autoSpaceDE w:val="0"/>
        <w:autoSpaceDN w:val="0"/>
        <w:spacing w:after="0" w:line="14" w:lineRule="exact"/>
      </w:pPr>
    </w:p>
    <w:p w14:paraId="429546D0" w14:textId="77777777" w:rsidR="0095123E" w:rsidRDefault="0095123E">
      <w:pPr>
        <w:sectPr w:rsidR="0095123E">
          <w:pgSz w:w="16840" w:h="11900"/>
          <w:pgMar w:top="284" w:right="640" w:bottom="32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3CA77AB" w14:textId="77777777" w:rsidR="0095123E" w:rsidRDefault="0095123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154"/>
        <w:gridCol w:w="528"/>
        <w:gridCol w:w="1106"/>
        <w:gridCol w:w="1140"/>
        <w:gridCol w:w="8574"/>
      </w:tblGrid>
      <w:tr w:rsidR="0095123E" w14:paraId="4D8154B6" w14:textId="77777777">
        <w:trPr>
          <w:trHeight w:hRule="exact" w:val="348"/>
        </w:trPr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DE0B8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2C796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0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FB00A" w14:textId="77777777" w:rsidR="0095123E" w:rsidRDefault="0095123E"/>
        </w:tc>
      </w:tr>
      <w:tr w:rsidR="0095123E" w14:paraId="35DAA8E6" w14:textId="77777777">
        <w:trPr>
          <w:trHeight w:hRule="exact" w:val="328"/>
        </w:trPr>
        <w:tc>
          <w:tcPr>
            <w:tcW w:w="4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BA54D" w14:textId="77777777" w:rsidR="0095123E" w:rsidRPr="007D21DA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217D58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29B44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B7B1D" w14:textId="77777777" w:rsidR="0095123E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EC14E" w14:textId="77777777" w:rsidR="0095123E" w:rsidRDefault="0095123E"/>
        </w:tc>
      </w:tr>
    </w:tbl>
    <w:p w14:paraId="208E580C" w14:textId="77777777" w:rsidR="0095123E" w:rsidRDefault="0095123E">
      <w:pPr>
        <w:autoSpaceDE w:val="0"/>
        <w:autoSpaceDN w:val="0"/>
        <w:spacing w:after="0" w:line="14" w:lineRule="exact"/>
      </w:pPr>
    </w:p>
    <w:p w14:paraId="0FD48BB2" w14:textId="77777777" w:rsidR="0095123E" w:rsidRDefault="0095123E">
      <w:pPr>
        <w:sectPr w:rsidR="0095123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7FFDC24" w14:textId="77777777" w:rsidR="0095123E" w:rsidRDefault="0095123E">
      <w:pPr>
        <w:autoSpaceDE w:val="0"/>
        <w:autoSpaceDN w:val="0"/>
        <w:spacing w:after="78" w:line="220" w:lineRule="exact"/>
      </w:pPr>
    </w:p>
    <w:p w14:paraId="5DAD3EEC" w14:textId="77777777" w:rsidR="0095123E" w:rsidRDefault="0000000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95123E" w14:paraId="7356926F" w14:textId="7777777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3C883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02F3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F505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98514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30C96" w14:textId="77777777" w:rsidR="0095123E" w:rsidRDefault="00000000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95123E" w14:paraId="28C1B2CC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C9227" w14:textId="77777777" w:rsidR="0095123E" w:rsidRDefault="0095123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B650" w14:textId="77777777" w:rsidR="0095123E" w:rsidRDefault="0095123E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1F43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334C0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BA84D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48A3B" w14:textId="77777777" w:rsidR="0095123E" w:rsidRDefault="0095123E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E7BB" w14:textId="77777777" w:rsidR="0095123E" w:rsidRDefault="0095123E"/>
        </w:tc>
      </w:tr>
      <w:tr w:rsidR="0095123E" w14:paraId="17B932A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508F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69353" w14:textId="77777777" w:rsidR="0095123E" w:rsidRPr="007D21DA" w:rsidRDefault="000000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Учебник математики. Роль математики в жизни людей и общества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2EA09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34E4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E744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E8427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0C242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463E46D1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D8C786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B2284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Счет предметов.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7FCB0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45EADE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014F3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080FF" w14:textId="77777777" w:rsidR="0095123E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1A4DC" w14:textId="77777777" w:rsidR="0095123E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711191A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2F90EC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D79522" w14:textId="77777777" w:rsidR="0095123E" w:rsidRDefault="00000000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12CAB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B6480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B6E2D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E687F" w14:textId="77777777" w:rsidR="0095123E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BBA29" w14:textId="77777777" w:rsidR="0095123E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C18906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CCC6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0AF352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Раньше. Позже. Сначала. Потом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5717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E086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4C65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99B32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93B1CC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22CD7CA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68F9E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863D1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Столько же. Больше. Меньш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A32A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5EF7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203D9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7746B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9E6F1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76578CF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2CE2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AB72E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сколько больше? На сколько меньше?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F24ED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C7033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42E6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4E6FB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1E02A1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2EB243A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8B01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7FE4F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сколько больше? На сколько меньше?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83C6A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9107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8B12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A18AAD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1D057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1A172C4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9C09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E7523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обобщение изученного по тем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0AB7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EAF5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9CF5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2EBB4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948B6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95123E" w14:paraId="0CAB821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0BA36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84B9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Много. Один.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C8709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3318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E10E5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0262D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F56EE1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3C46614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B33E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F2121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и цифра 2.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BA2B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8D209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814D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4BA6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19.09.2022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0A928" w14:textId="77777777" w:rsidR="0095123E" w:rsidRDefault="0000000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95123E" w14:paraId="0D7955B4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0E193C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EB0116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и цифра 3.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5B795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B09C15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09A03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12A65" w14:textId="77777777" w:rsidR="0095123E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C46591" w14:textId="77777777" w:rsidR="0095123E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68BFDE6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98EB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3EDE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Знаки «+» «-» «=»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0A62F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3FA3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40C2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F399D2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10314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D63055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4AC0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762E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и цифра 4.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9144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BA6A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5642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0264E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1A34A9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1012410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FF10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E9C5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Длиннее, короче.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1A18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EC10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F6B6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91E8C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5B4B5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3825E00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6332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5A8E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и цифра 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C725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A583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36A75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BFB13E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F672C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20C0A6A7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0F6C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77ED7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 от 1 до 5. Состав числа 5.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29DC7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AA8D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2B957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20F3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28.09.2022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F4757" w14:textId="77777777" w:rsidR="0095123E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14:paraId="19C62A8A" w14:textId="77777777" w:rsidR="0095123E" w:rsidRDefault="0095123E">
      <w:pPr>
        <w:autoSpaceDE w:val="0"/>
        <w:autoSpaceDN w:val="0"/>
        <w:spacing w:after="0" w:line="14" w:lineRule="exact"/>
      </w:pPr>
    </w:p>
    <w:p w14:paraId="625AA9C0" w14:textId="77777777" w:rsidR="0095123E" w:rsidRDefault="0095123E">
      <w:pPr>
        <w:sectPr w:rsidR="0095123E">
          <w:pgSz w:w="11900" w:h="16840"/>
          <w:pgMar w:top="298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B2F1EBD" w14:textId="77777777" w:rsidR="0095123E" w:rsidRDefault="0095123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95123E" w14:paraId="68E6C0B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B196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9FE46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CA15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56AC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D4F2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220F9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7C4D3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5123E" w14:paraId="4862099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7C4C8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0B048" w14:textId="77777777" w:rsidR="0095123E" w:rsidRPr="007D21DA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Точка. Кривая линия.</w:t>
            </w:r>
          </w:p>
          <w:p w14:paraId="27C7A0E2" w14:textId="77777777" w:rsidR="0095123E" w:rsidRDefault="00000000">
            <w:pPr>
              <w:autoSpaceDE w:val="0"/>
              <w:autoSpaceDN w:val="0"/>
              <w:spacing w:before="70" w:after="0" w:line="230" w:lineRule="auto"/>
              <w:jc w:val="center"/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Прямая линия.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Луч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73D92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E082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BA45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CBE8D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7075B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7A4311D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7F14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8F11F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Ломаная линия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047C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DA4F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E2FE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1B100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602A49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A97B4AA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FCDA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15F3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BE182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B11D8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5C47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DF013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FFE9E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7B43250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A993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60EA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Знаки «&gt;». «&lt;», «=».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FC235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5575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4730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EC0BF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51F00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143380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EF87A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3502D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Равенство. Неравенство.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BAC9C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B785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4592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C1150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313176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0DBC55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985A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18AC4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Многоугольник.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964B5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5308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3A8D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165B2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747D7" w14:textId="77777777" w:rsidR="0095123E" w:rsidRDefault="00000000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79781A0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2E8A5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D655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6 и 7.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4F7F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9493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AD3A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671760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85F97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4A9FB0D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AF67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D824D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6 и 7. Письмо цифры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CACB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B0C8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B556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92903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374005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6873CFA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F3A2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780B5E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8 и 9. Письмо цифры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8FD5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D18C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B65A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87537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590E1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7EFFB88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F2BB5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A1236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8 и 9. Письмо цифры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9630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08F35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C046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F0EAC9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BEA14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3B0047C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8481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2D48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10.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310D8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E0A18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A1755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1F2E0C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3658FA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5BED4922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CDCE9F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C67E1" w14:textId="77777777" w:rsidR="0095123E" w:rsidRPr="007D21DA" w:rsidRDefault="00000000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обобщение изученного по теме «Числа от 1 до 10</w:t>
            </w:r>
            <w:proofErr w:type="gramStart"/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»..</w:t>
            </w:r>
            <w:proofErr w:type="gram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9EC77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1873E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E3296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76EE5" w14:textId="77777777" w:rsidR="0095123E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262F32" w14:textId="77777777" w:rsidR="0095123E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3B86DF16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B917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A9571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Наши проекты.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7E7EF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D9CEB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DC9F3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D505AE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47B210" w14:textId="77777777" w:rsidR="0095123E" w:rsidRDefault="0000000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95123E" w14:paraId="4285AD5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292F9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2F96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Сантиметр.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F7174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44A20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80EF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27384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8676BA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4290BFC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8A2E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F254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Увеличить на…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6040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06A99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5B0B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A5884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2A494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11B66326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1ABC8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EF1C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Уменьшить на...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4DAF9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50C7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C134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DB50F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E7E7DA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1D067130" w14:textId="77777777" w:rsidR="0095123E" w:rsidRDefault="0095123E">
      <w:pPr>
        <w:autoSpaceDE w:val="0"/>
        <w:autoSpaceDN w:val="0"/>
        <w:spacing w:after="0" w:line="14" w:lineRule="exact"/>
      </w:pPr>
    </w:p>
    <w:p w14:paraId="1B3103C0" w14:textId="77777777" w:rsidR="0095123E" w:rsidRDefault="0095123E">
      <w:pPr>
        <w:sectPr w:rsidR="0095123E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26990E6" w14:textId="77777777" w:rsidR="0095123E" w:rsidRDefault="0095123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95123E" w14:paraId="498D7D1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8B19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1556F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72E8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1F65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56CD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2DFF4C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7FC78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68A8EEA1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04614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4A1AE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B759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AF27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51D3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FB515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B2AD23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5123E" w14:paraId="48F25422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78B4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7E9A1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9AAB7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B0D65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A8BF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7922FA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3FC842" w14:textId="77777777" w:rsidR="0095123E" w:rsidRDefault="00000000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5123E" w14:paraId="136D2C74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92731F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572CC6" w14:textId="77777777" w:rsidR="0095123E" w:rsidRPr="007D21DA" w:rsidRDefault="00000000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 3 Числа от 1 до 10 Защита проектов.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D90D4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89FA3E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20592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ACA534" w14:textId="77777777" w:rsidR="0095123E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A9CC6" w14:textId="77777777" w:rsidR="0095123E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2E6E8DC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F0D6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2B351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вида– 1, + 1.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65DE0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04785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89260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4A984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81807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3654830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0C3F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AB6E17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вида + 1+ 1, – 1 – 1. 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B567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246C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2889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3E5D79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4BE48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6AD0EE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33B08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931F1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вида +2, -2.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CDDC2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83390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EB2B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B81D5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0904F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71AA4AB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266F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5463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Слагаемые. Сумма.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4353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ACC3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8FAC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6A6A74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82D820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5B954F3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161D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4403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Задача.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04B2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801AD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1A33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30106F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351C8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64D65CD6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D61A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807A1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задач на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по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97BA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9E9D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DE3E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E0C16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26DAE" w14:textId="77777777" w:rsidR="0095123E" w:rsidRDefault="00000000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2FFF55C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4798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6E637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Таблицы сложения и вычитания по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AB25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F8455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9DC8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CDA90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9ABC4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74D960CB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B338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563CB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Присчитывание и отсчитывание по 2.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225C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13F7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2D1E0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61CA1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532C3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567D57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63329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99E6BD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5A67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114B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C40A9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639F6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A71AD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6EE00B8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5D58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8C9F6F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D62F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B023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FBE7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A723C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2D3891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95123E" w14:paraId="7AB1F0D1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7602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0D333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2F7E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C875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60360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063B5B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FF976" w14:textId="77777777" w:rsidR="0095123E" w:rsidRDefault="0000000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95123E" w14:paraId="7CBB0635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7070A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9F3BF1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любознательных.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B750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462C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E6E1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17318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992F5E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2DEA1006" w14:textId="77777777" w:rsidR="0095123E" w:rsidRDefault="0095123E">
      <w:pPr>
        <w:autoSpaceDE w:val="0"/>
        <w:autoSpaceDN w:val="0"/>
        <w:spacing w:after="0" w:line="14" w:lineRule="exact"/>
      </w:pPr>
    </w:p>
    <w:p w14:paraId="077577E5" w14:textId="77777777" w:rsidR="0095123E" w:rsidRDefault="0095123E">
      <w:pPr>
        <w:sectPr w:rsidR="0095123E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0854B22" w14:textId="77777777" w:rsidR="0095123E" w:rsidRDefault="0095123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95123E" w14:paraId="56886E0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A0210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F1269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вида± 3.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200F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BBCDC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176F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F0794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6284AB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1C8CBD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227E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1EAEA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Прибавление и вычитание числа 3.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DE19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4E5E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4ACA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606580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2A961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5E256E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0327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D171D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right="432"/>
              <w:jc w:val="center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изученного. Сравнение длин отрезков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CC852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C3BC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DED4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F4882B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18CFA2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3F7C549A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D196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4B924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Таблицы сложения и вычитания с числом 3.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F9EC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B062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D788B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4B510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31151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5175E4F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65B4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9A47E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Присчитывание и отсчитывание по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8317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F7FB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2B01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6A8028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3468A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4796A16F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DDA07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629D3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задач.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5737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A554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C714A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F6463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6B2C7D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145244E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BBF9F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72308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задач.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BBDB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6A3B8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7A4AF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9A90F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F7966A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37D6C0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A87C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76457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113E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65F6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63AB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71CE6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0C9A04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1924848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6744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7ADEB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8006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3C51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C9EC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42492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B9448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C5A061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DB06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65F69A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243D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17D6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949A4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EF8908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68DFB0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5123E" w14:paraId="5AAE4C9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A80E5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C52ED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64BE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DAB5D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F83B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EC4EA7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925AB4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95123E" w14:paraId="02C8FA4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CDBE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4C01DB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 материала. 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F0148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50ADC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7754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C9D671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347DC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95123E" w14:paraId="00F09F31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6533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3C55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59EE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DBBA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547F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7AFF1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59422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95123E" w14:paraId="2456CEB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17CF2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3C9E9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5EFC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DB9A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E92E3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9DC971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45E45E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5123E" w14:paraId="5FD2DBA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44A01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BE5DE2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24848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FD690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291D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2120A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AEC2B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5123E" w14:paraId="75CAE5E7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0773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98C7C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чисел первого десятка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F4A4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D1B92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B9A0F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1886A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BB0C11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2CAC3C1A" w14:textId="777777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2C75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05B776" w14:textId="77777777" w:rsidR="0095123E" w:rsidRPr="007D21DA" w:rsidRDefault="0000000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 чисел 7, 8, 9. 1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28.12.2022 Устный опрос 66. Задачи на увеличение числа на несколько единиц (с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BEA7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E540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9B1D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821C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5A51D" w14:textId="77777777" w:rsidR="0095123E" w:rsidRDefault="0000000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14:paraId="668A80F1" w14:textId="77777777" w:rsidR="0095123E" w:rsidRDefault="0095123E">
      <w:pPr>
        <w:autoSpaceDE w:val="0"/>
        <w:autoSpaceDN w:val="0"/>
        <w:spacing w:after="0" w:line="14" w:lineRule="exact"/>
      </w:pPr>
    </w:p>
    <w:p w14:paraId="6A819309" w14:textId="77777777" w:rsidR="0095123E" w:rsidRDefault="0095123E">
      <w:pPr>
        <w:sectPr w:rsidR="0095123E">
          <w:pgSz w:w="11900" w:h="16840"/>
          <w:pgMar w:top="284" w:right="650" w:bottom="75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7F2B948" w14:textId="77777777" w:rsidR="0095123E" w:rsidRDefault="0095123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95123E" w14:paraId="0AE38FDD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AC00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64B5F" w14:textId="77777777" w:rsidR="0095123E" w:rsidRPr="007D21DA" w:rsidRDefault="000000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уменьшение числа на несколько единиц (с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двумя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6728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35D0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55EA0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F1562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43574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C483B3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2DA4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C3966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вида± 4.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2B79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A559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02D9C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A53AF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91BB2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27CB06C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1414E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73BC88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4B7F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1B99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8FD2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42586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903842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5123E" w14:paraId="197D07E9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EFE9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09D6F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 сколько больше?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7F7E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F1C2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281B7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1DA5A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1284CA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45BE049E" w14:textId="77777777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A536E8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384424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 сколько меньше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AD53F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F3A642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3DF9B0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081E6" w14:textId="77777777" w:rsidR="0095123E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A40770" w14:textId="77777777" w:rsidR="0095123E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77DC30B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3EC5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4E1E91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Таблицы сложения и вычитания с числом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F7888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D737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28C1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445619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A7C278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3C6D584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59C0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7F46D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задач.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E0DA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DE40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51DB2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503AC1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B0009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39A071A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E04AC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1638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Перестановка слагаемых.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2E99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78E3C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74EE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2A557F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ECCB7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1DC3CE8D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5FAF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E914D8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Применение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переместительного свойства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D170C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0084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AC6B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721EB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D055E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566C9AC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7C42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8DBABB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Таблицы для случаев вида + 5, 6, 7, 8,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15D6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A8ADC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1F8D1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3ED51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6406FA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993434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9DA9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2E191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 чисел в пределах 10. Закрепление.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438F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19310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7B558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8CF06A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EFDA37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95123E" w14:paraId="1B31CEE6" w14:textId="777777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9BA3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99045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 чисел в пределах 10. Закрепление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07B3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39FC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59B5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D530B9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AF410" w14:textId="77777777" w:rsidR="0095123E" w:rsidRDefault="00000000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5123E" w14:paraId="220A327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DB132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B0248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изученного. Решение задач.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135DB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E51D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5F58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908C6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D24768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95123E" w14:paraId="3344E17B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E658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9E0A3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B729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28704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688CD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0ED27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C6B61B" w14:textId="77777777" w:rsidR="0095123E" w:rsidRDefault="0000000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95123E" w14:paraId="29290EEC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B03F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35A12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Закрепление изученного. Проверка знаний.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3217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752D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E17A3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B4D3A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6E8676" w14:textId="77777777" w:rsidR="0095123E" w:rsidRDefault="00000000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5123E" w14:paraId="7E5B3D9B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2E341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17E0C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Связь между суммой и слагаемыми.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9D597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7E128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99BF4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ADDE9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FD717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0D57629D" w14:textId="77777777" w:rsidR="0095123E" w:rsidRDefault="0095123E">
      <w:pPr>
        <w:autoSpaceDE w:val="0"/>
        <w:autoSpaceDN w:val="0"/>
        <w:spacing w:after="0" w:line="14" w:lineRule="exact"/>
      </w:pPr>
    </w:p>
    <w:p w14:paraId="6C6EEBE3" w14:textId="77777777" w:rsidR="0095123E" w:rsidRDefault="0095123E">
      <w:pPr>
        <w:sectPr w:rsidR="0095123E">
          <w:pgSz w:w="11900" w:h="16840"/>
          <w:pgMar w:top="284" w:right="650" w:bottom="32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65C4EE9" w14:textId="77777777" w:rsidR="0095123E" w:rsidRDefault="0095123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95123E" w14:paraId="62602EF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C2CC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E393D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Связь между суммой и слагаемыми.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C6B16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17B6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7682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42658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FC6F3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1345948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F6C00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0AD0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задач.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A7DA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3F5D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B287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AB9A79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51CD81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45B3FD2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5F972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73931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Уменьшаемое. Вычитаемое. Разность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9EE4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7260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BE87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2D190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5E461A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4A45DD55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4AE3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C726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 вида 6 - , 7 –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D03D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98B6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5B3B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1CC115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282CA7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93801F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48D77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F35BF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приемов вычислений вида 6 -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D8C5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EE3E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9715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3D72A4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3D039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72325E4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AFF96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EF53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 вида 8– и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276A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DE00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68F2D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A0591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45A21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277677DD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57D62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EB86E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приема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вычислений вида 8– и 9- .</w:t>
            </w:r>
          </w:p>
          <w:p w14:paraId="3CB64B3F" w14:textId="77777777" w:rsidR="0095123E" w:rsidRDefault="00000000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71905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A6AD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A2684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87CE28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C7DE5" w14:textId="77777777" w:rsidR="0095123E" w:rsidRDefault="00000000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5123E" w14:paraId="1AC2791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1103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7A09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 вида 10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78FF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A3CB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8F8D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701B8B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DD6D9B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2C93DBD5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B965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413B4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изученного. Решение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64906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05434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2853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D259D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8A5F8" w14:textId="77777777" w:rsidR="0095123E" w:rsidRDefault="00000000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5123E" w14:paraId="0992AA8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6551D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0C9A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45047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8A87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F48EC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6AB09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AC2EF8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3DD5C19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3B22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F5C70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Литр.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20B7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FF5C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5C49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4A0A3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8372BE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1C8FA92" w14:textId="77777777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053CF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C0E82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Что узнали. Чему научились. 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D550B0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856A5E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E90B5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1253A2" w14:textId="77777777" w:rsidR="0095123E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1F4C90" w14:textId="77777777" w:rsidR="0095123E" w:rsidRDefault="0000000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5123E" w14:paraId="7C5A35C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4166B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0F473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Проверочная работа.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CD33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EC51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CB9F2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583EA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C2A5AA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95123E" w14:paraId="6596439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CD4CD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0A77A6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Названия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последовательность чисел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D127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D94BB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9D2F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60204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13.03.2023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2507B" w14:textId="77777777" w:rsidR="0095123E" w:rsidRDefault="00000000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95123E" w14:paraId="1FA10F1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ACE26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779498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Образование чисел второго десятка.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8C3DA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25C62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2F662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6F223C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154D9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1897782B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CD457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ECB15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и чтение чисел второго десятка.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F1D13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37E6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4E5F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374FE8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157F0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64728A98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9C54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418BA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Дециметр.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97909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29B5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5E321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3B1E3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C00AB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193BC755" w14:textId="77777777" w:rsidR="0095123E" w:rsidRDefault="0095123E">
      <w:pPr>
        <w:autoSpaceDE w:val="0"/>
        <w:autoSpaceDN w:val="0"/>
        <w:spacing w:after="0" w:line="14" w:lineRule="exact"/>
      </w:pPr>
    </w:p>
    <w:p w14:paraId="255AC0C0" w14:textId="77777777" w:rsidR="0095123E" w:rsidRDefault="0095123E">
      <w:pPr>
        <w:sectPr w:rsidR="0095123E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5A15A6C" w14:textId="77777777" w:rsidR="0095123E" w:rsidRDefault="0095123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95123E" w14:paraId="34A4715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69E7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98AFB" w14:textId="77777777" w:rsidR="0095123E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Сложение и вычитание вида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10+7, 10-7, 17-10.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5739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F0D8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064F4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B4356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30219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5CA29C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9D04F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D4B3A6" w14:textId="77777777" w:rsidR="0095123E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Сложение и вычитание вида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10+7, 10-7, 17-10.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CD66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AD56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98FCD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29E2E8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2CDB4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249F0AD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B1009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0B07F" w14:textId="77777777" w:rsidR="0095123E" w:rsidRDefault="0000000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Странички для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2FB37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54A2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F9A2A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222F6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64019E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5123E" w14:paraId="5BC26A84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6F276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468F34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Что узнали. Чему научились.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0850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B12F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2550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4F790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A191E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95123E" w14:paraId="28A4956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D22E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B075F7" w14:textId="77777777" w:rsidR="0095123E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 Проверочная работа.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AA8F9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2C43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3DFBE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472F3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EAC56B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95123E" w14:paraId="21BAB7D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0564AB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3C771" w14:textId="77777777" w:rsidR="0095123E" w:rsidRPr="007D21DA" w:rsidRDefault="0000000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Закрепление изученного. </w:t>
            </w:r>
            <w:r w:rsidRPr="007D21DA">
              <w:rPr>
                <w:lang w:val="ru-RU"/>
              </w:rPr>
              <w:tab/>
            </w: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над ошибками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7134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BE48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B2FC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43D6F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58CE3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95123E" w14:paraId="4B70F785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B3847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1AC3B9" w14:textId="77777777" w:rsidR="0095123E" w:rsidRPr="007D21DA" w:rsidRDefault="0000000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Повторение. Подготовка к решению задач в два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D3786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0074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3F72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E3EA8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68D8C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3D5420D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483FB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805C8" w14:textId="77777777" w:rsidR="0095123E" w:rsidRPr="007D21DA" w:rsidRDefault="0000000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Повторение. Подготовка к решению задач в два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29C1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0A7D9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1BB6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FAF64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88006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5F1F23E0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D074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8D6F48" w14:textId="77777777" w:rsidR="0095123E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 Составная задача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F30F5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09C4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982CA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F4F859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862B3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3838727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B020B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3EC3E" w14:textId="77777777" w:rsidR="0095123E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 Составная задача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EABF3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B79A9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B38B3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F0CBCC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70C87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4F94C51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BBD0E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E0B806" w14:textId="77777777" w:rsidR="0095123E" w:rsidRPr="007D21DA" w:rsidRDefault="00000000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110. Общий прием сложения однозначных чисел с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 через  десяток.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00944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450FF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81EB4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B718F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05D55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78099F76" w14:textId="777777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F16902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66AA9" w14:textId="77777777" w:rsidR="0095123E" w:rsidRPr="007D21DA" w:rsidRDefault="00000000">
            <w:pPr>
              <w:autoSpaceDE w:val="0"/>
              <w:autoSpaceDN w:val="0"/>
              <w:spacing w:before="98" w:after="0" w:line="274" w:lineRule="auto"/>
              <w:ind w:left="576" w:right="432" w:hanging="576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111. Сложение однозначных чисел с 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6B5D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A571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BD58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AD95C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E15F17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255735CF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77538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8A8DA" w14:textId="77777777" w:rsidR="0095123E" w:rsidRPr="007D21DA" w:rsidRDefault="000000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вида 1 03.04.2023 Устный опрос 112. Сложение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однозначных чисел с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92A64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2185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D531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9991C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39565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7C99ED73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B8122E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E293B" w14:textId="77777777" w:rsidR="0095123E" w:rsidRPr="007D21DA" w:rsidRDefault="0000000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вида 1 04.04.2023 Устный опрос 113. Сложение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однозначных чисел с </w:t>
            </w:r>
            <w:r w:rsidRPr="007D21DA">
              <w:rPr>
                <w:lang w:val="ru-RU"/>
              </w:rPr>
              <w:br/>
            </w: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090F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E5B64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8ED99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3E9C93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96CA5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2C7C2975" w14:textId="777777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374A1E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325C2" w14:textId="77777777" w:rsidR="0095123E" w:rsidRPr="007D21DA" w:rsidRDefault="00000000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114. Сложение однозначных чисел с 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6C5A8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A62E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10508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DBEAF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B8F42D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324F2F71" w14:textId="77777777" w:rsidR="0095123E" w:rsidRDefault="0095123E">
      <w:pPr>
        <w:autoSpaceDE w:val="0"/>
        <w:autoSpaceDN w:val="0"/>
        <w:spacing w:after="0" w:line="14" w:lineRule="exact"/>
      </w:pPr>
    </w:p>
    <w:p w14:paraId="22DBD5E6" w14:textId="77777777" w:rsidR="0095123E" w:rsidRDefault="0095123E">
      <w:pPr>
        <w:sectPr w:rsidR="0095123E">
          <w:pgSz w:w="11900" w:h="16840"/>
          <w:pgMar w:top="284" w:right="650" w:bottom="40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6A995D8" w14:textId="77777777" w:rsidR="0095123E" w:rsidRDefault="0095123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95123E" w14:paraId="2B242CF9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66FA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5596D5" w14:textId="77777777" w:rsidR="0095123E" w:rsidRPr="007D21DA" w:rsidRDefault="00000000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115. Сложение однозначных чисел с 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88425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50E9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ECB52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E8944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49EFD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6E5D9F7A" w14:textId="777777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DE16D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FDDEC" w14:textId="77777777" w:rsidR="0095123E" w:rsidRPr="007D21DA" w:rsidRDefault="00000000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116. Сложение однозначных чисел с 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91851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AD15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CD8B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362A4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6BE5D9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13119558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C0FD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99DEE" w14:textId="77777777" w:rsidR="0095123E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Таблица сложения.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C649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DCBAD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9D3B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3B804D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B5D0A2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7FF66EE6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B172E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4FAC1" w14:textId="77777777" w:rsidR="0095123E" w:rsidRDefault="00000000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 Таблица сложения.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A49D0C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29B497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01FFE3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28B0C" w14:textId="77777777" w:rsidR="0095123E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D0E33" w14:textId="77777777" w:rsidR="0095123E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454FFFF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96C7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39F80" w14:textId="77777777" w:rsidR="0095123E" w:rsidRPr="007D21DA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Общие приемы вычитания с </w:t>
            </w:r>
            <w:r w:rsidRPr="007D21DA">
              <w:rPr>
                <w:lang w:val="ru-RU"/>
              </w:rPr>
              <w:tab/>
            </w: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AABC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D70B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5A56A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BC1326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376CA7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0908C15C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B4A2C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F9509B" w14:textId="77777777" w:rsidR="0095123E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Вычитание вида 11 –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95FCE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135B3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03E2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7D35D6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871A4C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37FFDEA5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EEA1B1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DD0C6" w14:textId="77777777" w:rsidR="0095123E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 Вычитание вида 12 –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FF351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4824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5DBB8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6AEF18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34FF8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344F46BA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D3C07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4BB74" w14:textId="77777777" w:rsidR="0095123E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 Вычитание вида 13 –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7FB9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5D029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39303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AEA18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F38557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5BDAB0E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592B8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7D1B4" w14:textId="77777777" w:rsidR="0095123E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 Вычитание вида 14 –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4C34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543C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6FFC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2FCD04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8C3C2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4AFCCCE6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C0ABE9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FF35E" w14:textId="77777777" w:rsidR="0095123E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 Вычитание вида 15 –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8426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745E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261E6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29570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BBE34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778BECC2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D5EB5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726B6" w14:textId="77777777" w:rsidR="0095123E" w:rsidRDefault="0000000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Итоговая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4EF9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F8DED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95CD5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BB2DDA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DAA8D5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95123E" w14:paraId="4BB54C5E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06D89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F29E2" w14:textId="77777777" w:rsidR="0095123E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 Работа над ошибками.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E6C2E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D0F9C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0C2967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9D3EE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16.05.2023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828F04" w14:textId="77777777" w:rsidR="0095123E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95123E" w14:paraId="3AC24E10" w14:textId="777777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3F89AB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11E97" w14:textId="77777777" w:rsidR="0095123E" w:rsidRDefault="00000000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 Вычитание вида 16 –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F6CE8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11E967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340E8D" w14:textId="77777777" w:rsidR="0095123E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1F140F" w14:textId="77777777" w:rsidR="0095123E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515F50" w14:textId="77777777" w:rsidR="0095123E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1C5B1163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99906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B05384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 вида 17 – , 18– . 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0F513" w14:textId="77777777" w:rsidR="0095123E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6B92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9486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ABB2F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0BBCE9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7073076F" w14:textId="777777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6C0A1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08CD23" w14:textId="77777777" w:rsidR="0095123E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 Закрепление изученного.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B279D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FA6F2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85F610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DC30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22.05.2023 ;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7040CE" w14:textId="77777777" w:rsidR="0095123E" w:rsidRDefault="00000000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95123E" w14:paraId="4D2E07C1" w14:textId="777777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F11D0C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F4023E" w14:textId="77777777" w:rsidR="0095123E" w:rsidRDefault="00000000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Странички для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6D6CB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6B148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F0604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9676CE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8B540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14:paraId="79EC5718" w14:textId="77777777" w:rsidR="0095123E" w:rsidRDefault="0095123E">
      <w:pPr>
        <w:autoSpaceDE w:val="0"/>
        <w:autoSpaceDN w:val="0"/>
        <w:spacing w:after="0" w:line="14" w:lineRule="exact"/>
      </w:pPr>
    </w:p>
    <w:p w14:paraId="7AD627B4" w14:textId="77777777" w:rsidR="0095123E" w:rsidRDefault="0095123E">
      <w:pPr>
        <w:sectPr w:rsidR="0095123E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4BE2B7E" w14:textId="77777777" w:rsidR="0095123E" w:rsidRDefault="0095123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95123E" w14:paraId="05CA4A58" w14:textId="777777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7211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C6E07" w14:textId="77777777" w:rsidR="0095123E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Что узнали. Чему научилис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75EF1D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630CF2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4587C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F36C35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AFAF5" w14:textId="77777777" w:rsidR="0095123E" w:rsidRDefault="00000000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95123E" w14:paraId="3C27A674" w14:textId="777777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2D46E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EC5E38" w14:textId="77777777" w:rsidR="0095123E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 Наши проекты.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77783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0CF6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80A091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CBCD4" w14:textId="77777777" w:rsidR="0095123E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50F44" w14:textId="77777777" w:rsidR="0095123E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95123E" w14:paraId="1E52CCFA" w14:textId="7777777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988A1" w14:textId="77777777" w:rsidR="0095123E" w:rsidRPr="007D21DA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D21D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6B762F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1BFE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4C61DA" w14:textId="77777777" w:rsidR="0095123E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</w:tr>
    </w:tbl>
    <w:p w14:paraId="698E520F" w14:textId="77777777" w:rsidR="0095123E" w:rsidRDefault="0095123E">
      <w:pPr>
        <w:autoSpaceDE w:val="0"/>
        <w:autoSpaceDN w:val="0"/>
        <w:spacing w:after="0" w:line="14" w:lineRule="exact"/>
      </w:pPr>
    </w:p>
    <w:p w14:paraId="13EEEEFB" w14:textId="77777777" w:rsidR="0095123E" w:rsidRDefault="0095123E">
      <w:pPr>
        <w:sectPr w:rsidR="0095123E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052CB61" w14:textId="77777777" w:rsidR="0095123E" w:rsidRDefault="0095123E">
      <w:pPr>
        <w:autoSpaceDE w:val="0"/>
        <w:autoSpaceDN w:val="0"/>
        <w:spacing w:after="78" w:line="220" w:lineRule="exact"/>
      </w:pPr>
    </w:p>
    <w:p w14:paraId="13512AEC" w14:textId="77777777" w:rsidR="0095123E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2BE85BAE" w14:textId="77777777" w:rsidR="0095123E" w:rsidRDefault="0000000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0C11E1AE" w14:textId="77777777" w:rsidR="0095123E" w:rsidRPr="007D21DA" w:rsidRDefault="00000000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2 частях), 1 класс /Моро М.И., Волкова С.И., Степанова С.В., Акционерное общество«Издательство «Просвещение»;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14:paraId="250B7DEB" w14:textId="77777777" w:rsidR="0095123E" w:rsidRPr="007D21DA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44EA7291" w14:textId="77777777" w:rsidR="0095123E" w:rsidRPr="007D21DA" w:rsidRDefault="00000000">
      <w:pPr>
        <w:autoSpaceDE w:val="0"/>
        <w:autoSpaceDN w:val="0"/>
        <w:spacing w:before="166" w:after="0" w:line="271" w:lineRule="auto"/>
        <w:ind w:right="576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Поурочные разработки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для материалов начальной школы </w:t>
      </w:r>
      <w:r w:rsidRPr="007D21D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nachalka</w:t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biblioteka</w:t>
      </w:r>
    </w:p>
    <w:p w14:paraId="713A087A" w14:textId="77777777" w:rsidR="0095123E" w:rsidRPr="007D21DA" w:rsidRDefault="00000000">
      <w:pPr>
        <w:autoSpaceDE w:val="0"/>
        <w:autoSpaceDN w:val="0"/>
        <w:spacing w:before="264"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5A642E6C" w14:textId="77777777" w:rsidR="0095123E" w:rsidRPr="007D21DA" w:rsidRDefault="00000000">
      <w:pPr>
        <w:autoSpaceDE w:val="0"/>
        <w:autoSpaceDN w:val="0"/>
        <w:spacing w:before="166" w:after="0" w:line="283" w:lineRule="auto"/>
        <w:ind w:right="4320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Учи. ру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Электронное приложение к учебнику "Математика" 1 класс Единая коллекция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цифровых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образовательных </w:t>
      </w:r>
      <w:r w:rsidRPr="007D21DA">
        <w:rPr>
          <w:lang w:val="ru-RU"/>
        </w:rPr>
        <w:br/>
      </w: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ресурсов.</w:t>
      </w:r>
    </w:p>
    <w:p w14:paraId="5055DA0C" w14:textId="77777777" w:rsidR="0095123E" w:rsidRPr="007D21DA" w:rsidRDefault="0095123E">
      <w:pPr>
        <w:rPr>
          <w:lang w:val="ru-RU"/>
        </w:rPr>
        <w:sectPr w:rsidR="0095123E" w:rsidRPr="007D21D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89ADF05" w14:textId="77777777" w:rsidR="0095123E" w:rsidRPr="007D21DA" w:rsidRDefault="0095123E">
      <w:pPr>
        <w:autoSpaceDE w:val="0"/>
        <w:autoSpaceDN w:val="0"/>
        <w:spacing w:after="78" w:line="220" w:lineRule="exact"/>
        <w:rPr>
          <w:lang w:val="ru-RU"/>
        </w:rPr>
      </w:pPr>
    </w:p>
    <w:p w14:paraId="386A826E" w14:textId="77777777" w:rsidR="0095123E" w:rsidRPr="007D21DA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691A97F7" w14:textId="77777777" w:rsidR="0095123E" w:rsidRPr="007D21DA" w:rsidRDefault="00000000">
      <w:pPr>
        <w:autoSpaceDE w:val="0"/>
        <w:autoSpaceDN w:val="0"/>
        <w:spacing w:before="346"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14:paraId="3C44CF0C" w14:textId="77777777" w:rsidR="0095123E" w:rsidRPr="007D21DA" w:rsidRDefault="00000000">
      <w:pPr>
        <w:autoSpaceDE w:val="0"/>
        <w:autoSpaceDN w:val="0"/>
        <w:spacing w:before="166"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Таблицы по математике. Мультимедийный компьютер</w:t>
      </w:r>
    </w:p>
    <w:p w14:paraId="36C7E3EA" w14:textId="77777777" w:rsidR="0095123E" w:rsidRPr="007D21DA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14:paraId="2D7F58B5" w14:textId="77777777" w:rsidR="0095123E" w:rsidRPr="007D21DA" w:rsidRDefault="00000000">
      <w:pPr>
        <w:autoSpaceDE w:val="0"/>
        <w:autoSpaceDN w:val="0"/>
        <w:spacing w:before="166"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1.Классная магнитная доска .</w:t>
      </w:r>
    </w:p>
    <w:p w14:paraId="097AE349" w14:textId="77777777" w:rsidR="0095123E" w:rsidRPr="007D21DA" w:rsidRDefault="00000000">
      <w:pPr>
        <w:autoSpaceDE w:val="0"/>
        <w:autoSpaceDN w:val="0"/>
        <w:spacing w:before="70" w:after="0" w:line="230" w:lineRule="auto"/>
        <w:rPr>
          <w:lang w:val="ru-RU"/>
        </w:rPr>
      </w:pPr>
      <w:r w:rsidRPr="007D21DA">
        <w:rPr>
          <w:rFonts w:ascii="Times New Roman" w:eastAsia="Times New Roman" w:hAnsi="Times New Roman"/>
          <w:color w:val="000000"/>
          <w:sz w:val="24"/>
          <w:lang w:val="ru-RU"/>
        </w:rPr>
        <w:t>2.Настенная доска с приспособлением для крепления картинок.</w:t>
      </w:r>
    </w:p>
    <w:p w14:paraId="4A6E1E97" w14:textId="77777777" w:rsidR="0095123E" w:rsidRDefault="00000000">
      <w:pPr>
        <w:autoSpaceDE w:val="0"/>
        <w:autoSpaceDN w:val="0"/>
        <w:spacing w:before="70" w:after="0" w:line="262" w:lineRule="auto"/>
        <w:ind w:right="9216"/>
      </w:pPr>
      <w:r>
        <w:rPr>
          <w:rFonts w:ascii="Times New Roman" w:eastAsia="Times New Roman" w:hAnsi="Times New Roman"/>
          <w:color w:val="000000"/>
          <w:sz w:val="24"/>
        </w:rPr>
        <w:t xml:space="preserve">3.Колонки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4.Компьютер</w:t>
      </w:r>
    </w:p>
    <w:p w14:paraId="7D987419" w14:textId="77777777" w:rsidR="0095123E" w:rsidRDefault="0095123E">
      <w:pPr>
        <w:sectPr w:rsidR="0095123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CAADCD7" w14:textId="77777777" w:rsidR="00EF160B" w:rsidRDefault="00EF160B"/>
    <w:sectPr w:rsidR="00EF160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97712534">
    <w:abstractNumId w:val="8"/>
  </w:num>
  <w:num w:numId="2" w16cid:durableId="1153058203">
    <w:abstractNumId w:val="6"/>
  </w:num>
  <w:num w:numId="3" w16cid:durableId="1531528206">
    <w:abstractNumId w:val="5"/>
  </w:num>
  <w:num w:numId="4" w16cid:durableId="654650740">
    <w:abstractNumId w:val="4"/>
  </w:num>
  <w:num w:numId="5" w16cid:durableId="1544246248">
    <w:abstractNumId w:val="7"/>
  </w:num>
  <w:num w:numId="6" w16cid:durableId="2034109470">
    <w:abstractNumId w:val="3"/>
  </w:num>
  <w:num w:numId="7" w16cid:durableId="1456292273">
    <w:abstractNumId w:val="2"/>
  </w:num>
  <w:num w:numId="8" w16cid:durableId="2019769212">
    <w:abstractNumId w:val="1"/>
  </w:num>
  <w:num w:numId="9" w16cid:durableId="1942255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7D21DA"/>
    <w:rsid w:val="0095123E"/>
    <w:rsid w:val="00AA1D8D"/>
    <w:rsid w:val="00B47730"/>
    <w:rsid w:val="00CB0664"/>
    <w:rsid w:val="00EF160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A03377"/>
  <w14:defaultImageDpi w14:val="300"/>
  <w15:docId w15:val="{CE7E71BE-FFBA-4ED5-9A2A-651FB0245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5984</Words>
  <Characters>34112</Characters>
  <Application>Microsoft Office Word</Application>
  <DocSecurity>0</DocSecurity>
  <Lines>284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40016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2022-08-24T07:48:00Z</dcterms:created>
  <dcterms:modified xsi:type="dcterms:W3CDTF">2022-08-24T07:48:00Z</dcterms:modified>
  <cp:category/>
</cp:coreProperties>
</file>